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7D6A1AC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Pr="00A544A1">
        <w:rPr>
          <w:sz w:val="24"/>
          <w:lang w:val="es-MX"/>
        </w:rPr>
        <w:t>INC27321101</w:t>
      </w:r>
    </w:p>
    <w:p w14:paraId="17649928" w14:textId="7502CAD8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5 de septiembre de 2025</w:t>
      </w:r>
    </w:p>
    <w:p w14:paraId="368D5855" w14:textId="635C40A8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>
        <w:rPr>
          <w:sz w:val="24"/>
          <w:lang w:val="es-MX"/>
        </w:rPr>
        <w:t xml:space="preserve">Dulce Santiago </w:t>
      </w:r>
      <w:r w:rsidR="00A57D35">
        <w:rPr>
          <w:sz w:val="24"/>
          <w:lang w:val="es-MX"/>
        </w:rPr>
        <w:t>–</w:t>
      </w:r>
      <w:r>
        <w:rPr>
          <w:sz w:val="24"/>
          <w:lang w:val="es-MX"/>
        </w:rPr>
        <w:t xml:space="preserve"> ZAX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678287F9" w14:textId="38EB532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>Error en el portal prima pagada</w:t>
      </w:r>
      <w:r>
        <w:rPr>
          <w:sz w:val="24"/>
          <w:lang w:val="es-MX"/>
        </w:rPr>
        <w:br/>
      </w:r>
      <w:r>
        <w:rPr>
          <w:sz w:val="24"/>
          <w:lang w:val="es-MX"/>
        </w:rPr>
        <w:br/>
      </w:r>
      <w:r w:rsidRPr="00A544A1">
        <w:rPr>
          <w:noProof/>
          <w:lang w:val="es-MX"/>
        </w:rPr>
        <w:drawing>
          <wp:inline distT="0" distB="0" distL="0" distR="0" wp14:anchorId="55A048DD" wp14:editId="3865EABE">
            <wp:extent cx="5486400" cy="3298190"/>
            <wp:effectExtent l="0" t="0" r="0" b="0"/>
            <wp:docPr id="1303333596" name="Imagen 1" descr="Interfaz de usuario gráfica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33596" name="Imagen 1" descr="Interfaz de usuario gráfica, Aplicación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6543665">
    <w:abstractNumId w:val="8"/>
  </w:num>
  <w:num w:numId="2" w16cid:durableId="1482504754">
    <w:abstractNumId w:val="6"/>
  </w:num>
  <w:num w:numId="3" w16cid:durableId="1624077056">
    <w:abstractNumId w:val="5"/>
  </w:num>
  <w:num w:numId="4" w16cid:durableId="229776015">
    <w:abstractNumId w:val="4"/>
  </w:num>
  <w:num w:numId="5" w16cid:durableId="2980622">
    <w:abstractNumId w:val="7"/>
  </w:num>
  <w:num w:numId="6" w16cid:durableId="426459683">
    <w:abstractNumId w:val="3"/>
  </w:num>
  <w:num w:numId="7" w16cid:durableId="223875149">
    <w:abstractNumId w:val="2"/>
  </w:num>
  <w:num w:numId="8" w16cid:durableId="1292788190">
    <w:abstractNumId w:val="1"/>
  </w:num>
  <w:num w:numId="9" w16cid:durableId="171180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20D5B"/>
    <w:rsid w:val="00A544A1"/>
    <w:rsid w:val="00A57D35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3</cp:revision>
  <dcterms:created xsi:type="dcterms:W3CDTF">2025-09-05T17:59:00Z</dcterms:created>
  <dcterms:modified xsi:type="dcterms:W3CDTF">2025-09-05T18:00:00Z</dcterms:modified>
  <cp:category/>
</cp:coreProperties>
</file>