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📄 Formato de Reporte</w:t>
      </w:r>
    </w:p>
    <w:p>
      <w:r>
        <w:rPr>
          <w:sz w:val="24"/>
        </w:rPr>
        <w:t>Número de Reporte: ____________________</w:t>
      </w:r>
    </w:p>
    <w:p>
      <w:r>
        <w:rPr>
          <w:sz w:val="24"/>
        </w:rPr>
        <w:t>Fecha del Reporte: ____ / ____ / ______</w:t>
      </w:r>
    </w:p>
    <w:p>
      <w:r>
        <w:rPr>
          <w:sz w:val="24"/>
        </w:rPr>
        <w:t>Persona que Reporta: ____________________</w:t>
      </w:r>
    </w:p>
    <w:p>
      <w:r>
        <w:rPr>
          <w:sz w:val="24"/>
        </w:rPr>
        <w:t>Descripción del Reporte:</w:t>
      </w:r>
    </w:p>
    <w:p>
      <w:r>
        <w:br/>
        <w:br/>
        <w:br/>
        <w:br/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