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67C0BE81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A851F2" w:rsidRPr="00A851F2">
        <w:rPr>
          <w:sz w:val="24"/>
          <w:lang w:val="es-MX"/>
        </w:rPr>
        <w:t>INC27918912</w:t>
      </w:r>
    </w:p>
    <w:p w14:paraId="17649928" w14:textId="45FC18E0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A851F2">
        <w:rPr>
          <w:sz w:val="24"/>
          <w:lang w:val="es-MX"/>
        </w:rPr>
        <w:t>6</w:t>
      </w:r>
      <w:r>
        <w:rPr>
          <w:sz w:val="24"/>
          <w:lang w:val="es-MX"/>
        </w:rPr>
        <w:t xml:space="preserve"> de </w:t>
      </w:r>
      <w:r w:rsidR="009B34A2">
        <w:rPr>
          <w:sz w:val="24"/>
          <w:lang w:val="es-MX"/>
        </w:rPr>
        <w:t>noviembre</w:t>
      </w:r>
      <w:r>
        <w:rPr>
          <w:sz w:val="24"/>
          <w:lang w:val="es-MX"/>
        </w:rPr>
        <w:t xml:space="preserve"> de 2025</w:t>
      </w:r>
    </w:p>
    <w:p w14:paraId="368D5855" w14:textId="1EE11FF9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Persona que Reporta:</w:t>
      </w:r>
      <w:r w:rsidR="009B34A2">
        <w:rPr>
          <w:sz w:val="24"/>
          <w:lang w:val="es-MX"/>
        </w:rPr>
        <w:t xml:space="preserve"> </w:t>
      </w:r>
      <w:r w:rsidR="00283C08">
        <w:rPr>
          <w:sz w:val="24"/>
          <w:lang w:val="es-MX"/>
        </w:rPr>
        <w:t>Eduardo Hidalgo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r w:rsidR="00B3197D">
        <w:rPr>
          <w:sz w:val="24"/>
          <w:lang w:val="es-MX"/>
        </w:rPr>
        <w:t xml:space="preserve">Oscar </w:t>
      </w:r>
      <w:r w:rsidR="00022951">
        <w:rPr>
          <w:sz w:val="24"/>
          <w:lang w:val="es-MX"/>
        </w:rPr>
        <w:t>Hernández</w:t>
      </w:r>
    </w:p>
    <w:p w14:paraId="0D90171B" w14:textId="4E02B0CD" w:rsidR="00D9618A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 w:rsidR="009B34A2">
        <w:rPr>
          <w:sz w:val="24"/>
          <w:lang w:val="es-MX"/>
        </w:rPr>
        <w:t xml:space="preserve">Error </w:t>
      </w:r>
      <w:r w:rsidR="00633229">
        <w:rPr>
          <w:sz w:val="24"/>
          <w:lang w:val="es-MX"/>
        </w:rPr>
        <w:t xml:space="preserve">en el portal </w:t>
      </w:r>
      <w:proofErr w:type="spellStart"/>
      <w:r w:rsidR="00A851F2">
        <w:rPr>
          <w:sz w:val="24"/>
          <w:lang w:val="es-MX"/>
        </w:rPr>
        <w:t>cotizador</w:t>
      </w:r>
      <w:proofErr w:type="spellEnd"/>
      <w:r w:rsidR="00A851F2">
        <w:rPr>
          <w:sz w:val="24"/>
          <w:lang w:val="es-MX"/>
        </w:rPr>
        <w:t xml:space="preserve"> de autos, no permite generar PDF</w:t>
      </w:r>
    </w:p>
    <w:p w14:paraId="15A74628" w14:textId="6F06D494" w:rsidR="00C9620D" w:rsidRDefault="00D9618A">
      <w:pPr>
        <w:rPr>
          <w:sz w:val="24"/>
        </w:rPr>
      </w:pPr>
      <w:r w:rsidRPr="009B34A2">
        <w:rPr>
          <w:sz w:val="24"/>
        </w:rPr>
        <w:t xml:space="preserve">Enlace: </w:t>
      </w:r>
      <w:hyperlink r:id="rId6" w:history="1">
        <w:r w:rsidR="00A851F2" w:rsidRPr="0045789B">
          <w:rPr>
            <w:rStyle w:val="Hyperlink"/>
            <w:sz w:val="24"/>
          </w:rPr>
          <w:t>https://portal.axa.com.mx/MotorWorksites/MenuInicio.jsf</w:t>
        </w:r>
      </w:hyperlink>
      <w:r w:rsidR="00A851F2">
        <w:rPr>
          <w:sz w:val="24"/>
        </w:rPr>
        <w:t xml:space="preserve"> </w:t>
      </w:r>
    </w:p>
    <w:p w14:paraId="74162082" w14:textId="77777777" w:rsidR="00A851F2" w:rsidRDefault="00A851F2">
      <w:pPr>
        <w:rPr>
          <w:sz w:val="24"/>
        </w:rPr>
      </w:pPr>
    </w:p>
    <w:p w14:paraId="438CD561" w14:textId="4181B552" w:rsidR="00A851F2" w:rsidRDefault="00A851F2">
      <w:pPr>
        <w:rPr>
          <w:sz w:val="24"/>
        </w:rPr>
      </w:pPr>
      <w:r w:rsidRPr="00A851F2">
        <w:rPr>
          <w:sz w:val="24"/>
        </w:rPr>
        <w:drawing>
          <wp:inline distT="0" distB="0" distL="0" distR="0" wp14:anchorId="6A5CEB2E" wp14:editId="37C2D154">
            <wp:extent cx="5486400" cy="12160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5D2A6" w14:textId="77777777" w:rsidR="00A851F2" w:rsidRDefault="00A851F2">
      <w:pPr>
        <w:rPr>
          <w:sz w:val="24"/>
        </w:rPr>
      </w:pPr>
    </w:p>
    <w:p w14:paraId="527D4828" w14:textId="2C091D4D" w:rsidR="009A7E6A" w:rsidRPr="00633229" w:rsidRDefault="00A851F2">
      <w:pPr>
        <w:rPr>
          <w:sz w:val="24"/>
        </w:rPr>
      </w:pPr>
      <w:r>
        <w:rPr>
          <w:noProof/>
        </w:rPr>
        <w:drawing>
          <wp:inline distT="0" distB="0" distL="0" distR="0" wp14:anchorId="40A4EAE3" wp14:editId="088AD803">
            <wp:extent cx="5486400" cy="7588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7E6A" w:rsidRPr="0063322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2951"/>
    <w:rsid w:val="00034616"/>
    <w:rsid w:val="0006063C"/>
    <w:rsid w:val="0015074B"/>
    <w:rsid w:val="0025147D"/>
    <w:rsid w:val="00283C08"/>
    <w:rsid w:val="0029639D"/>
    <w:rsid w:val="00321670"/>
    <w:rsid w:val="00326F90"/>
    <w:rsid w:val="003D0EE1"/>
    <w:rsid w:val="005915F3"/>
    <w:rsid w:val="00620D5B"/>
    <w:rsid w:val="00633229"/>
    <w:rsid w:val="00760B7F"/>
    <w:rsid w:val="008A018D"/>
    <w:rsid w:val="009A7E6A"/>
    <w:rsid w:val="009B34A2"/>
    <w:rsid w:val="00A544A1"/>
    <w:rsid w:val="00A57D35"/>
    <w:rsid w:val="00A851F2"/>
    <w:rsid w:val="00AA1D8D"/>
    <w:rsid w:val="00AF3A5D"/>
    <w:rsid w:val="00B3197D"/>
    <w:rsid w:val="00B47730"/>
    <w:rsid w:val="00C20764"/>
    <w:rsid w:val="00C9620D"/>
    <w:rsid w:val="00CB0664"/>
    <w:rsid w:val="00D30C9E"/>
    <w:rsid w:val="00D64192"/>
    <w:rsid w:val="00D9618A"/>
    <w:rsid w:val="00F22CB2"/>
    <w:rsid w:val="00F37EC2"/>
    <w:rsid w:val="00F578A3"/>
    <w:rsid w:val="00FC693F"/>
    <w:rsid w:val="00FD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961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.axa.com.mx/MotorWorksites/MenuInicio.js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24</cp:revision>
  <dcterms:created xsi:type="dcterms:W3CDTF">2025-09-05T17:59:00Z</dcterms:created>
  <dcterms:modified xsi:type="dcterms:W3CDTF">2025-11-10T19:21:00Z</dcterms:modified>
  <cp:category/>
</cp:coreProperties>
</file>