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6E587D65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0A1FC1" w:rsidRPr="000A1FC1">
        <w:rPr>
          <w:sz w:val="24"/>
          <w:lang w:val="es-MX"/>
        </w:rPr>
        <w:t>INC27950194</w:t>
      </w:r>
    </w:p>
    <w:p w14:paraId="17649928" w14:textId="07A8B592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0A1FC1">
        <w:rPr>
          <w:sz w:val="24"/>
          <w:lang w:val="es-MX"/>
        </w:rPr>
        <w:t xml:space="preserve">10 </w:t>
      </w:r>
      <w:r>
        <w:rPr>
          <w:sz w:val="24"/>
          <w:lang w:val="es-MX"/>
        </w:rPr>
        <w:t xml:space="preserve">de </w:t>
      </w:r>
      <w:r w:rsidR="009B34A2">
        <w:rPr>
          <w:sz w:val="24"/>
          <w:lang w:val="es-MX"/>
        </w:rPr>
        <w:t>noviembre</w:t>
      </w:r>
      <w:r>
        <w:rPr>
          <w:sz w:val="24"/>
          <w:lang w:val="es-MX"/>
        </w:rPr>
        <w:t xml:space="preserve"> de 2025</w:t>
      </w:r>
    </w:p>
    <w:p w14:paraId="368D5855" w14:textId="165EF528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Persona que Reporta:</w:t>
      </w:r>
      <w:r w:rsidR="009B34A2">
        <w:rPr>
          <w:sz w:val="24"/>
          <w:lang w:val="es-MX"/>
        </w:rPr>
        <w:t xml:space="preserve"> </w:t>
      </w:r>
      <w:r w:rsidR="000A1FC1">
        <w:rPr>
          <w:sz w:val="24"/>
          <w:lang w:val="es-MX"/>
        </w:rPr>
        <w:t>Jessica Jazmín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r w:rsidR="00B3197D">
        <w:rPr>
          <w:sz w:val="24"/>
          <w:lang w:val="es-MX"/>
        </w:rPr>
        <w:t xml:space="preserve">Oscar </w:t>
      </w:r>
      <w:r w:rsidR="00022951">
        <w:rPr>
          <w:sz w:val="24"/>
          <w:lang w:val="es-MX"/>
        </w:rPr>
        <w:t>Hernández</w:t>
      </w:r>
    </w:p>
    <w:p w14:paraId="0D90171B" w14:textId="451CE8A3" w:rsidR="00D9618A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 w:rsidR="000A1FC1">
        <w:rPr>
          <w:sz w:val="24"/>
          <w:lang w:val="es-MX"/>
        </w:rPr>
        <w:t>Error 503 en el portal Solicitud tramites de cobranza</w:t>
      </w:r>
    </w:p>
    <w:p w14:paraId="15A74628" w14:textId="72741CA9" w:rsidR="00C9620D" w:rsidRDefault="00D9618A">
      <w:pPr>
        <w:rPr>
          <w:sz w:val="24"/>
        </w:rPr>
      </w:pPr>
      <w:r w:rsidRPr="009B34A2">
        <w:rPr>
          <w:sz w:val="24"/>
        </w:rPr>
        <w:t xml:space="preserve">Enlace: </w:t>
      </w:r>
      <w:hyperlink r:id="rId6" w:history="1">
        <w:r w:rsidR="000A1FC1" w:rsidRPr="000C4060">
          <w:rPr>
            <w:rStyle w:val="Hyperlink"/>
            <w:sz w:val="24"/>
          </w:rPr>
          <w:t>https://portal.axa.com.mx/Primat/</w:t>
        </w:r>
      </w:hyperlink>
    </w:p>
    <w:p w14:paraId="2BDD4035" w14:textId="77777777" w:rsidR="000A1FC1" w:rsidRDefault="000A1FC1">
      <w:pPr>
        <w:rPr>
          <w:sz w:val="24"/>
        </w:rPr>
      </w:pPr>
    </w:p>
    <w:p w14:paraId="25D4D8C3" w14:textId="78673EB3" w:rsidR="00F578A3" w:rsidRPr="00633229" w:rsidRDefault="000A1FC1">
      <w:pPr>
        <w:rPr>
          <w:sz w:val="24"/>
        </w:rPr>
      </w:pPr>
      <w:r w:rsidRPr="000A1FC1">
        <w:rPr>
          <w:sz w:val="24"/>
        </w:rPr>
        <w:drawing>
          <wp:inline distT="0" distB="0" distL="0" distR="0" wp14:anchorId="1E88DE60" wp14:editId="45F58E77">
            <wp:extent cx="5486400" cy="292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2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78A3" w:rsidRPr="0063322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2951"/>
    <w:rsid w:val="00034616"/>
    <w:rsid w:val="0006063C"/>
    <w:rsid w:val="000A1FC1"/>
    <w:rsid w:val="0015074B"/>
    <w:rsid w:val="0025147D"/>
    <w:rsid w:val="0029639D"/>
    <w:rsid w:val="00321670"/>
    <w:rsid w:val="00326F90"/>
    <w:rsid w:val="003D0EE1"/>
    <w:rsid w:val="005915F3"/>
    <w:rsid w:val="00620D5B"/>
    <w:rsid w:val="00633229"/>
    <w:rsid w:val="008A018D"/>
    <w:rsid w:val="009B34A2"/>
    <w:rsid w:val="00A544A1"/>
    <w:rsid w:val="00A57D35"/>
    <w:rsid w:val="00AA1D8D"/>
    <w:rsid w:val="00AF3A5D"/>
    <w:rsid w:val="00B3197D"/>
    <w:rsid w:val="00B47730"/>
    <w:rsid w:val="00C20764"/>
    <w:rsid w:val="00C9620D"/>
    <w:rsid w:val="00CB0664"/>
    <w:rsid w:val="00D30C9E"/>
    <w:rsid w:val="00D64192"/>
    <w:rsid w:val="00D9618A"/>
    <w:rsid w:val="00F37EC2"/>
    <w:rsid w:val="00F578A3"/>
    <w:rsid w:val="00FC693F"/>
    <w:rsid w:val="00FD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961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.axa.com.mx/Prima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20</cp:revision>
  <dcterms:created xsi:type="dcterms:W3CDTF">2025-09-05T17:59:00Z</dcterms:created>
  <dcterms:modified xsi:type="dcterms:W3CDTF">2025-11-10T17:39:00Z</dcterms:modified>
  <cp:category/>
</cp:coreProperties>
</file>