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3CA595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633229" w:rsidRPr="00633229">
        <w:rPr>
          <w:sz w:val="24"/>
          <w:lang w:val="es-MX"/>
        </w:rPr>
        <w:t>INC27905089</w:t>
      </w:r>
    </w:p>
    <w:p w14:paraId="17649928" w14:textId="6D4CF3EB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3D0EE1">
        <w:rPr>
          <w:sz w:val="24"/>
          <w:lang w:val="es-MX"/>
        </w:rPr>
        <w:t>5</w:t>
      </w:r>
      <w:r>
        <w:rPr>
          <w:sz w:val="24"/>
          <w:lang w:val="es-MX"/>
        </w:rPr>
        <w:t xml:space="preserve"> de </w:t>
      </w:r>
      <w:r w:rsidR="009B34A2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101AA17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9B34A2">
        <w:rPr>
          <w:sz w:val="24"/>
          <w:lang w:val="es-MX"/>
        </w:rPr>
        <w:t xml:space="preserve"> </w:t>
      </w:r>
      <w:r w:rsidR="00633229">
        <w:rPr>
          <w:sz w:val="24"/>
          <w:lang w:val="es-MX"/>
        </w:rPr>
        <w:t>Evelin Duran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022951">
        <w:rPr>
          <w:sz w:val="24"/>
          <w:lang w:val="es-MX"/>
        </w:rPr>
        <w:t>Hernández</w:t>
      </w:r>
    </w:p>
    <w:p w14:paraId="0D90171B" w14:textId="39491F85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9B34A2">
        <w:rPr>
          <w:sz w:val="24"/>
          <w:lang w:val="es-MX"/>
        </w:rPr>
        <w:t xml:space="preserve">Error </w:t>
      </w:r>
      <w:r w:rsidR="00633229">
        <w:rPr>
          <w:sz w:val="24"/>
          <w:lang w:val="es-MX"/>
        </w:rPr>
        <w:t>de caída general en el portal AXA al iniciar sesión en todas las claves</w:t>
      </w:r>
    </w:p>
    <w:p w14:paraId="15A74628" w14:textId="71347D41" w:rsidR="00C9620D" w:rsidRPr="009B34A2" w:rsidRDefault="00D9618A">
      <w:pPr>
        <w:rPr>
          <w:sz w:val="24"/>
        </w:rPr>
      </w:pPr>
      <w:r w:rsidRPr="009B34A2">
        <w:rPr>
          <w:sz w:val="24"/>
        </w:rPr>
        <w:t xml:space="preserve">Enlace: </w:t>
      </w:r>
      <w:hyperlink r:id="rId6" w:history="1">
        <w:r w:rsidR="00633229" w:rsidRPr="004E551F">
          <w:rPr>
            <w:rStyle w:val="Hyperlink"/>
            <w:sz w:val="24"/>
          </w:rPr>
          <w:t>https://identityserver.axa.com.mx/authenticationendpoint/retry.do?status=authentication.attempt.failed&amp;statusMsg=authorization.failed&amp;sp=Portal+de+distribuidores&amp;tenantDomain=agentes.axa.com.mx</w:t>
        </w:r>
      </w:hyperlink>
      <w:r w:rsidR="00633229">
        <w:rPr>
          <w:sz w:val="24"/>
        </w:rPr>
        <w:t xml:space="preserve"> </w:t>
      </w:r>
    </w:p>
    <w:p w14:paraId="25D4D8C3" w14:textId="54E64F4B" w:rsidR="00F578A3" w:rsidRPr="00633229" w:rsidRDefault="00633229">
      <w:pPr>
        <w:rPr>
          <w:sz w:val="24"/>
        </w:rPr>
      </w:pPr>
      <w:r w:rsidRPr="00633229">
        <w:rPr>
          <w:sz w:val="24"/>
        </w:rPr>
        <w:drawing>
          <wp:inline distT="0" distB="0" distL="0" distR="0" wp14:anchorId="227CE1EA" wp14:editId="170FAC01">
            <wp:extent cx="5486400" cy="2897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78A3" w:rsidRPr="0063322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951"/>
    <w:rsid w:val="00034616"/>
    <w:rsid w:val="0006063C"/>
    <w:rsid w:val="0015074B"/>
    <w:rsid w:val="0025147D"/>
    <w:rsid w:val="0029639D"/>
    <w:rsid w:val="00321670"/>
    <w:rsid w:val="00326F90"/>
    <w:rsid w:val="003D0EE1"/>
    <w:rsid w:val="005915F3"/>
    <w:rsid w:val="00620D5B"/>
    <w:rsid w:val="00633229"/>
    <w:rsid w:val="008A018D"/>
    <w:rsid w:val="009B34A2"/>
    <w:rsid w:val="00A544A1"/>
    <w:rsid w:val="00A57D35"/>
    <w:rsid w:val="00AA1D8D"/>
    <w:rsid w:val="00AF3A5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578A3"/>
    <w:rsid w:val="00FC693F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dentityserver.axa.com.mx/authenticationendpoint/retry.do?status=authentication.attempt.failed&amp;statusMsg=authorization.failed&amp;sp=Portal+de+distribuidores&amp;tenantDomain=agentes.axa.com.m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19</cp:revision>
  <dcterms:created xsi:type="dcterms:W3CDTF">2025-09-05T17:59:00Z</dcterms:created>
  <dcterms:modified xsi:type="dcterms:W3CDTF">2025-11-05T20:42:00Z</dcterms:modified>
  <cp:category/>
</cp:coreProperties>
</file>