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6306BF7B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9E78D8" w:rsidRPr="009E78D8">
        <w:rPr>
          <w:sz w:val="24"/>
          <w:lang w:val="es-MX"/>
        </w:rPr>
        <w:t>INC27675377</w:t>
      </w:r>
    </w:p>
    <w:p w14:paraId="17649928" w14:textId="57BBDDC0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9E78D8">
        <w:rPr>
          <w:sz w:val="24"/>
          <w:lang w:val="es-MX"/>
        </w:rPr>
        <w:t>15</w:t>
      </w:r>
      <w:r>
        <w:rPr>
          <w:sz w:val="24"/>
          <w:lang w:val="es-MX"/>
        </w:rPr>
        <w:t xml:space="preserve"> de </w:t>
      </w:r>
      <w:r w:rsidR="009E78D8">
        <w:rPr>
          <w:sz w:val="24"/>
          <w:lang w:val="es-MX"/>
        </w:rPr>
        <w:t>octubre</w:t>
      </w:r>
      <w:r>
        <w:rPr>
          <w:sz w:val="24"/>
          <w:lang w:val="es-MX"/>
        </w:rPr>
        <w:t xml:space="preserve"> de 2025</w:t>
      </w:r>
    </w:p>
    <w:p w14:paraId="368D5855" w14:textId="508B456D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 w:rsidR="009E78D8">
        <w:rPr>
          <w:sz w:val="24"/>
          <w:lang w:val="es-MX"/>
        </w:rPr>
        <w:t>Myriam Torres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>Atendió: Oscar Hernandez</w:t>
      </w:r>
    </w:p>
    <w:p w14:paraId="678287F9" w14:textId="13DFB568" w:rsidR="00C9620D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 w:rsidR="00190208">
        <w:rPr>
          <w:sz w:val="24"/>
          <w:lang w:val="es-MX"/>
        </w:rPr>
        <w:t>Lentitud</w:t>
      </w:r>
      <w:r>
        <w:rPr>
          <w:sz w:val="24"/>
          <w:lang w:val="es-MX"/>
        </w:rPr>
        <w:t xml:space="preserve"> en el </w:t>
      </w:r>
      <w:r w:rsidR="009E78D8">
        <w:rPr>
          <w:sz w:val="24"/>
          <w:lang w:val="es-MX"/>
        </w:rPr>
        <w:t xml:space="preserve">portal </w:t>
      </w:r>
      <w:r w:rsidR="00190208">
        <w:rPr>
          <w:sz w:val="24"/>
          <w:lang w:val="es-MX"/>
        </w:rPr>
        <w:t xml:space="preserve">y error en </w:t>
      </w:r>
      <w:r w:rsidR="009E78D8">
        <w:rPr>
          <w:sz w:val="24"/>
          <w:lang w:val="es-MX"/>
        </w:rPr>
        <w:t>Tramites Flotillas</w:t>
      </w:r>
    </w:p>
    <w:p w14:paraId="2E6D70DE" w14:textId="60FA567B" w:rsidR="00C04766" w:rsidRPr="00C04766" w:rsidRDefault="00C04766">
      <w:pPr>
        <w:rPr>
          <w:sz w:val="24"/>
        </w:rPr>
      </w:pPr>
      <w:r w:rsidRPr="00C04766">
        <w:rPr>
          <w:sz w:val="24"/>
        </w:rPr>
        <w:t>Enlace:</w:t>
      </w:r>
      <w:r w:rsidRPr="00C04766">
        <w:t xml:space="preserve"> </w:t>
      </w:r>
      <w:hyperlink r:id="rId6" w:history="1">
        <w:r w:rsidR="009E78D8" w:rsidRPr="00F57D02">
          <w:rPr>
            <w:rStyle w:val="Hyperlink"/>
          </w:rPr>
          <w:t>https://distribuidores.axa.com.mx/group/bpm/staf/</w:t>
        </w:r>
      </w:hyperlink>
      <w:r w:rsidR="009E78D8">
        <w:t xml:space="preserve"> </w:t>
      </w:r>
    </w:p>
    <w:p w14:paraId="270E0C3A" w14:textId="503CEC99" w:rsidR="00DB3B47" w:rsidRDefault="009E78D8" w:rsidP="00DB3B47">
      <w:pPr>
        <w:pStyle w:val="NormalWeb"/>
      </w:pPr>
      <w:r>
        <w:rPr>
          <w:noProof/>
        </w:rPr>
        <w:drawing>
          <wp:inline distT="0" distB="0" distL="0" distR="0" wp14:anchorId="00B41DDF" wp14:editId="04767A42">
            <wp:extent cx="5486400" cy="30346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3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74628" w14:textId="799147D0" w:rsidR="00C9620D" w:rsidRDefault="009E78D8" w:rsidP="009E78D8">
      <w:pPr>
        <w:pStyle w:val="NormalWeb"/>
      </w:pPr>
      <w:r>
        <w:rPr>
          <w:noProof/>
        </w:rPr>
        <w:drawing>
          <wp:inline distT="0" distB="0" distL="0" distR="0" wp14:anchorId="62D03F77" wp14:editId="72731C52">
            <wp:extent cx="5486400" cy="210121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10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CE049" w14:textId="3FBF4E7B" w:rsidR="009E78D8" w:rsidRDefault="009E78D8" w:rsidP="009E78D8">
      <w:pPr>
        <w:pStyle w:val="NormalWeb"/>
      </w:pPr>
      <w:r>
        <w:rPr>
          <w:noProof/>
        </w:rPr>
        <w:lastRenderedPageBreak/>
        <w:drawing>
          <wp:inline distT="0" distB="0" distL="0" distR="0" wp14:anchorId="0BF28E4C" wp14:editId="78611714">
            <wp:extent cx="5486400" cy="312039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2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51D04" w14:textId="4D5048A1" w:rsidR="009E78D8" w:rsidRPr="009E78D8" w:rsidRDefault="009E78D8" w:rsidP="009E78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9E78D8"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 wp14:anchorId="5FA7D64C" wp14:editId="0CB9C1E6">
            <wp:extent cx="5486400" cy="2869565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86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29409" w14:textId="0BDC188F" w:rsidR="009E78D8" w:rsidRDefault="009E78D8" w:rsidP="009E78D8">
      <w:pPr>
        <w:pStyle w:val="NormalWeb"/>
      </w:pPr>
    </w:p>
    <w:p w14:paraId="4DF86E82" w14:textId="73AE96CC" w:rsidR="009E78D8" w:rsidRPr="009E78D8" w:rsidRDefault="009E78D8" w:rsidP="009E78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9E78D8"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lastRenderedPageBreak/>
        <w:drawing>
          <wp:inline distT="0" distB="0" distL="0" distR="0" wp14:anchorId="00656C4D" wp14:editId="5E0151DE">
            <wp:extent cx="5486400" cy="2759710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75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56EDF" w14:textId="77777777" w:rsidR="009E78D8" w:rsidRPr="00C04766" w:rsidRDefault="009E78D8" w:rsidP="009E78D8">
      <w:pPr>
        <w:pStyle w:val="NormalWeb"/>
      </w:pPr>
    </w:p>
    <w:sectPr w:rsidR="009E78D8" w:rsidRPr="00C0476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90208"/>
    <w:rsid w:val="0025147D"/>
    <w:rsid w:val="0029639D"/>
    <w:rsid w:val="00326F90"/>
    <w:rsid w:val="00620D5B"/>
    <w:rsid w:val="009E78D8"/>
    <w:rsid w:val="00A544A1"/>
    <w:rsid w:val="00A57D35"/>
    <w:rsid w:val="00AA1D8D"/>
    <w:rsid w:val="00AA74A6"/>
    <w:rsid w:val="00B47730"/>
    <w:rsid w:val="00C04766"/>
    <w:rsid w:val="00C20764"/>
    <w:rsid w:val="00C9620D"/>
    <w:rsid w:val="00CB0664"/>
    <w:rsid w:val="00D75263"/>
    <w:rsid w:val="00DB3B4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C0476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476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B3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istribuidores.axa.com.mx/group/bpm/staf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18</cp:revision>
  <dcterms:created xsi:type="dcterms:W3CDTF">2025-09-05T17:59:00Z</dcterms:created>
  <dcterms:modified xsi:type="dcterms:W3CDTF">2025-10-15T18:52:00Z</dcterms:modified>
  <cp:category/>
</cp:coreProperties>
</file>