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0B91700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D9618A" w:rsidRPr="00D9618A">
        <w:rPr>
          <w:sz w:val="24"/>
          <w:lang w:val="es-MX"/>
        </w:rPr>
        <w:t>RITM9606211</w:t>
      </w:r>
    </w:p>
    <w:p w14:paraId="17649928" w14:textId="50CB04DC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9618A">
        <w:rPr>
          <w:sz w:val="24"/>
          <w:lang w:val="es-MX"/>
        </w:rPr>
        <w:t>1</w:t>
      </w:r>
      <w:r>
        <w:rPr>
          <w:sz w:val="24"/>
          <w:lang w:val="es-MX"/>
        </w:rPr>
        <w:t xml:space="preserve"> de </w:t>
      </w:r>
      <w:r w:rsidR="00D9618A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0EC677F7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D9618A">
        <w:rPr>
          <w:sz w:val="24"/>
          <w:lang w:val="es-MX"/>
        </w:rPr>
        <w:t>Karen Fletes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>Atendió: Oscar Hernandez</w:t>
      </w:r>
    </w:p>
    <w:p w14:paraId="0D90171B" w14:textId="77777777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D9618A">
        <w:rPr>
          <w:sz w:val="24"/>
          <w:lang w:val="es-MX"/>
        </w:rPr>
        <w:t xml:space="preserve">RIDD en las claves </w:t>
      </w:r>
      <w:r w:rsidR="00D9618A" w:rsidRPr="00D9618A">
        <w:rPr>
          <w:sz w:val="24"/>
          <w:lang w:val="es-MX"/>
        </w:rPr>
        <w:t>MXE00630250A</w:t>
      </w:r>
      <w:r w:rsidR="00D9618A">
        <w:rPr>
          <w:sz w:val="24"/>
          <w:lang w:val="es-MX"/>
        </w:rPr>
        <w:t xml:space="preserve"> y </w:t>
      </w:r>
      <w:r w:rsidR="00D9618A" w:rsidRPr="00D9618A">
        <w:rPr>
          <w:sz w:val="24"/>
          <w:lang w:val="es-MX"/>
        </w:rPr>
        <w:t>MXE00638204A</w:t>
      </w:r>
      <w:r w:rsidR="00D9618A">
        <w:rPr>
          <w:sz w:val="24"/>
          <w:lang w:val="es-MX"/>
        </w:rPr>
        <w:t xml:space="preserve"> por falta de permisos</w:t>
      </w:r>
      <w:r>
        <w:rPr>
          <w:sz w:val="24"/>
          <w:lang w:val="es-MX"/>
        </w:rPr>
        <w:br/>
      </w:r>
    </w:p>
    <w:p w14:paraId="527C05A6" w14:textId="0986A5B7" w:rsidR="00D9618A" w:rsidRPr="00D9618A" w:rsidRDefault="00D9618A">
      <w:pPr>
        <w:rPr>
          <w:sz w:val="24"/>
        </w:rPr>
      </w:pPr>
      <w:r w:rsidRPr="00D9618A">
        <w:rPr>
          <w:sz w:val="24"/>
        </w:rPr>
        <w:t xml:space="preserve">Enlace: </w:t>
      </w:r>
      <w:hyperlink r:id="rId6" w:history="1">
        <w:r w:rsidRPr="00AE6598">
          <w:rPr>
            <w:rStyle w:val="Hyperlink"/>
            <w:sz w:val="24"/>
          </w:rPr>
          <w:t>https://portal.axa.com.mx/ECM/ExpedienteElectronicoApp</w:t>
        </w:r>
      </w:hyperlink>
      <w:r>
        <w:rPr>
          <w:sz w:val="24"/>
        </w:rPr>
        <w:t xml:space="preserve"> </w:t>
      </w:r>
    </w:p>
    <w:p w14:paraId="678287F9" w14:textId="22D86A5E" w:rsidR="00C9620D" w:rsidRPr="00A544A1" w:rsidRDefault="00A544A1">
      <w:pPr>
        <w:rPr>
          <w:lang w:val="es-MX"/>
        </w:rPr>
      </w:pPr>
      <w:r w:rsidRPr="00D9618A">
        <w:rPr>
          <w:sz w:val="24"/>
        </w:rPr>
        <w:br/>
      </w:r>
      <w:r w:rsidR="00D9618A" w:rsidRPr="00D9618A">
        <w:rPr>
          <w:lang w:val="es-MX"/>
        </w:rPr>
        <w:drawing>
          <wp:inline distT="0" distB="0" distL="0" distR="0" wp14:anchorId="63755F1B" wp14:editId="03DF2844">
            <wp:extent cx="5486400" cy="29317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3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74628" w14:textId="77777777" w:rsidR="00C9620D" w:rsidRPr="00A544A1" w:rsidRDefault="00A544A1">
      <w:pPr>
        <w:rPr>
          <w:lang w:val="es-MX"/>
        </w:rPr>
      </w:pP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5147D"/>
    <w:rsid w:val="0029639D"/>
    <w:rsid w:val="00326F90"/>
    <w:rsid w:val="00620D5B"/>
    <w:rsid w:val="00A544A1"/>
    <w:rsid w:val="00A57D35"/>
    <w:rsid w:val="00AA1D8D"/>
    <w:rsid w:val="00B47730"/>
    <w:rsid w:val="00C20764"/>
    <w:rsid w:val="00C9620D"/>
    <w:rsid w:val="00CB0664"/>
    <w:rsid w:val="00D9618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ECM/ExpedienteElectronicoAp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5</cp:revision>
  <dcterms:created xsi:type="dcterms:W3CDTF">2025-09-05T17:59:00Z</dcterms:created>
  <dcterms:modified xsi:type="dcterms:W3CDTF">2025-10-01T17:27:00Z</dcterms:modified>
  <cp:category/>
</cp:coreProperties>
</file>