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74B64317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632285" w:rsidRPr="00632285">
        <w:rPr>
          <w:sz w:val="24"/>
          <w:lang w:val="es-MX"/>
        </w:rPr>
        <w:t>INC27512238</w:t>
      </w:r>
    </w:p>
    <w:p w14:paraId="17649928" w14:textId="399E2F42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632285">
        <w:rPr>
          <w:sz w:val="24"/>
          <w:lang w:val="es-MX"/>
        </w:rPr>
        <w:t>26</w:t>
      </w:r>
      <w:r>
        <w:rPr>
          <w:sz w:val="24"/>
          <w:lang w:val="es-MX"/>
        </w:rPr>
        <w:t xml:space="preserve"> de septiembre de 2025</w:t>
      </w:r>
    </w:p>
    <w:p w14:paraId="368D5855" w14:textId="689F3C64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>
        <w:rPr>
          <w:sz w:val="24"/>
          <w:lang w:val="es-MX"/>
        </w:rPr>
        <w:t>Dulce</w:t>
      </w:r>
      <w:r w:rsidR="00632285">
        <w:rPr>
          <w:sz w:val="24"/>
          <w:lang w:val="es-MX"/>
        </w:rPr>
        <w:t xml:space="preserve"> Polanco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Oscar </w:t>
      </w:r>
      <w:r w:rsidR="00632285">
        <w:rPr>
          <w:sz w:val="24"/>
          <w:lang w:val="es-MX"/>
        </w:rPr>
        <w:t>Hernández</w:t>
      </w:r>
    </w:p>
    <w:p w14:paraId="22B23BB9" w14:textId="77777777" w:rsidR="00632285" w:rsidRDefault="00A544A1" w:rsidP="00632285">
      <w:pPr>
        <w:pStyle w:val="NormalWeb"/>
        <w:rPr>
          <w:lang w:val="es-MX"/>
        </w:rPr>
      </w:pPr>
      <w:r w:rsidRPr="00A544A1">
        <w:rPr>
          <w:lang w:val="es-MX"/>
        </w:rPr>
        <w:t xml:space="preserve">Descripción del Reporte: </w:t>
      </w:r>
      <w:r>
        <w:rPr>
          <w:lang w:val="es-MX"/>
        </w:rPr>
        <w:t>Error en el portal</w:t>
      </w:r>
      <w:r w:rsidR="00632285">
        <w:rPr>
          <w:lang w:val="es-MX"/>
        </w:rPr>
        <w:t xml:space="preserve"> MIT</w:t>
      </w:r>
    </w:p>
    <w:p w14:paraId="40F2F053" w14:textId="677AAB51" w:rsidR="00632285" w:rsidRPr="00632285" w:rsidRDefault="00632285" w:rsidP="00632285">
      <w:pPr>
        <w:pStyle w:val="NormalWeb"/>
        <w:rPr>
          <w:lang w:val="en-US"/>
        </w:rPr>
      </w:pPr>
      <w:r w:rsidRPr="00632285">
        <w:rPr>
          <w:lang w:val="en-US"/>
        </w:rPr>
        <w:t xml:space="preserve">Enlace: </w:t>
      </w:r>
      <w:hyperlink r:id="rId6" w:history="1">
        <w:r w:rsidRPr="009D6AD9">
          <w:rPr>
            <w:rStyle w:val="Hyperlink"/>
            <w:lang w:val="en-US"/>
          </w:rPr>
          <w:t>https://cajaaxa.mitec.com.mx/cua/falloInicio.do</w:t>
        </w:r>
      </w:hyperlink>
      <w:r>
        <w:rPr>
          <w:lang w:val="en-US"/>
        </w:rPr>
        <w:t xml:space="preserve"> </w:t>
      </w:r>
      <w:r w:rsidR="00A544A1" w:rsidRPr="00632285">
        <w:rPr>
          <w:lang w:val="en-US"/>
        </w:rPr>
        <w:br/>
      </w:r>
      <w:r w:rsidR="00A544A1" w:rsidRPr="00632285">
        <w:rPr>
          <w:lang w:val="en-US"/>
        </w:rPr>
        <w:br/>
      </w:r>
      <w:r>
        <w:rPr>
          <w:noProof/>
        </w:rPr>
        <w:drawing>
          <wp:inline distT="0" distB="0" distL="0" distR="0" wp14:anchorId="2814CC6B" wp14:editId="7A613D88">
            <wp:extent cx="5486400" cy="29387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3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287F9" w14:textId="42FA769F" w:rsidR="00C9620D" w:rsidRPr="00632285" w:rsidRDefault="00C9620D"/>
    <w:p w14:paraId="15A74628" w14:textId="77777777" w:rsidR="00C9620D" w:rsidRPr="00632285" w:rsidRDefault="00A544A1">
      <w:r w:rsidRPr="00632285">
        <w:br/>
      </w:r>
      <w:r w:rsidRPr="00632285">
        <w:br/>
      </w:r>
      <w:r w:rsidRPr="00632285">
        <w:br/>
      </w:r>
      <w:r w:rsidRPr="00632285">
        <w:br/>
      </w:r>
      <w:r w:rsidRPr="00632285">
        <w:br/>
      </w:r>
    </w:p>
    <w:sectPr w:rsidR="00C9620D" w:rsidRPr="0063228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5147D"/>
    <w:rsid w:val="0029639D"/>
    <w:rsid w:val="00326F90"/>
    <w:rsid w:val="00620D5B"/>
    <w:rsid w:val="00632285"/>
    <w:rsid w:val="00A544A1"/>
    <w:rsid w:val="00A57D35"/>
    <w:rsid w:val="00AA1D8D"/>
    <w:rsid w:val="00B47730"/>
    <w:rsid w:val="00C20764"/>
    <w:rsid w:val="00C9620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632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63228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22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4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ajaaxa.mitec.com.mx/cua/falloInicio.d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5</cp:revision>
  <dcterms:created xsi:type="dcterms:W3CDTF">2025-09-05T17:59:00Z</dcterms:created>
  <dcterms:modified xsi:type="dcterms:W3CDTF">2025-09-26T17:07:00Z</dcterms:modified>
  <cp:category/>
</cp:coreProperties>
</file>