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22B9E7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D215DC" w:rsidRPr="00D215DC">
        <w:rPr>
          <w:sz w:val="24"/>
          <w:lang w:val="es-MX"/>
        </w:rPr>
        <w:t>INC</w:t>
      </w:r>
      <w:r w:rsidR="00181E08">
        <w:rPr>
          <w:sz w:val="24"/>
          <w:lang w:val="es-MX"/>
        </w:rPr>
        <w:t>27502438</w:t>
      </w:r>
    </w:p>
    <w:p w14:paraId="17649928" w14:textId="12FAC35B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181E08">
        <w:rPr>
          <w:sz w:val="24"/>
          <w:lang w:val="es-MX"/>
        </w:rPr>
        <w:t>25</w:t>
      </w:r>
      <w:r>
        <w:rPr>
          <w:sz w:val="24"/>
          <w:lang w:val="es-MX"/>
        </w:rPr>
        <w:t xml:space="preserve"> de septiembre de 2025</w:t>
      </w:r>
    </w:p>
    <w:p w14:paraId="368D5855" w14:textId="38CC3C8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181E08">
        <w:rPr>
          <w:sz w:val="24"/>
          <w:lang w:val="es-MX"/>
        </w:rPr>
        <w:t>Paola Renovato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proofErr w:type="spellStart"/>
      <w:r w:rsidR="00181E08">
        <w:rPr>
          <w:sz w:val="24"/>
          <w:lang w:val="es-MX"/>
        </w:rPr>
        <w:t>Jose</w:t>
      </w:r>
      <w:proofErr w:type="spellEnd"/>
      <w:r w:rsidR="00181E08">
        <w:rPr>
          <w:sz w:val="24"/>
          <w:lang w:val="es-MX"/>
        </w:rPr>
        <w:t xml:space="preserve"> </w:t>
      </w:r>
      <w:proofErr w:type="spellStart"/>
      <w:r w:rsidR="00181E08">
        <w:rPr>
          <w:sz w:val="24"/>
          <w:lang w:val="es-MX"/>
        </w:rPr>
        <w:t>Lopez</w:t>
      </w:r>
      <w:proofErr w:type="spellEnd"/>
      <w:r w:rsidR="00181E08">
        <w:rPr>
          <w:sz w:val="24"/>
          <w:lang w:val="es-MX"/>
        </w:rPr>
        <w:tab/>
      </w:r>
    </w:p>
    <w:p w14:paraId="1F03CAC1" w14:textId="14D9307D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181E08">
        <w:rPr>
          <w:sz w:val="24"/>
          <w:lang w:val="es-MX"/>
        </w:rPr>
        <w:t xml:space="preserve">Lentitud he intermitencias en el portal de agentes en general </w:t>
      </w:r>
    </w:p>
    <w:p w14:paraId="01750D61" w14:textId="6B25F729" w:rsidR="00157B52" w:rsidRDefault="00157B52">
      <w:pPr>
        <w:rPr>
          <w:sz w:val="24"/>
          <w:lang w:val="es-MX"/>
        </w:rPr>
      </w:pPr>
    </w:p>
    <w:p w14:paraId="15A74628" w14:textId="2612BAE6" w:rsidR="00C9620D" w:rsidRPr="00181E08" w:rsidRDefault="00181E08">
      <w:pPr>
        <w:rPr>
          <w:sz w:val="24"/>
          <w:lang w:val="es-MX"/>
        </w:rPr>
      </w:pPr>
      <w:r>
        <w:rPr>
          <w:noProof/>
          <w:sz w:val="24"/>
          <w:lang w:val="es-MX"/>
        </w:rPr>
        <w:drawing>
          <wp:inline distT="0" distB="0" distL="0" distR="0" wp14:anchorId="3D47D523" wp14:editId="3979A84B">
            <wp:extent cx="4791075" cy="2694980"/>
            <wp:effectExtent l="0" t="0" r="0" b="0"/>
            <wp:docPr id="1141897847" name="Imagen 1" descr="Imagen de la pantalla de un computador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897847" name="Imagen 1" descr="Imagen de la pantalla de un computador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6794" cy="270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lang w:val="es-MX"/>
        </w:rPr>
        <w:br/>
      </w:r>
      <w:r>
        <w:rPr>
          <w:noProof/>
          <w:sz w:val="24"/>
          <w:lang w:val="es-MX"/>
        </w:rPr>
        <w:drawing>
          <wp:inline distT="0" distB="0" distL="0" distR="0" wp14:anchorId="3798D59C" wp14:editId="1DFCFD8B">
            <wp:extent cx="5486400" cy="2544445"/>
            <wp:effectExtent l="0" t="0" r="0" b="8255"/>
            <wp:docPr id="70435236" name="Imagen 2" descr="Interfaz de usuario gráfic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35236" name="Imagen 2" descr="Interfaz de usuario gráfica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20D" w:rsidRPr="00181E0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4062959">
    <w:abstractNumId w:val="8"/>
  </w:num>
  <w:num w:numId="2" w16cid:durableId="71590356">
    <w:abstractNumId w:val="6"/>
  </w:num>
  <w:num w:numId="3" w16cid:durableId="2126851009">
    <w:abstractNumId w:val="5"/>
  </w:num>
  <w:num w:numId="4" w16cid:durableId="609438215">
    <w:abstractNumId w:val="4"/>
  </w:num>
  <w:num w:numId="5" w16cid:durableId="1568299371">
    <w:abstractNumId w:val="7"/>
  </w:num>
  <w:num w:numId="6" w16cid:durableId="940995643">
    <w:abstractNumId w:val="3"/>
  </w:num>
  <w:num w:numId="7" w16cid:durableId="1809123259">
    <w:abstractNumId w:val="2"/>
  </w:num>
  <w:num w:numId="8" w16cid:durableId="1034354913">
    <w:abstractNumId w:val="1"/>
  </w:num>
  <w:num w:numId="9" w16cid:durableId="34651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B52"/>
    <w:rsid w:val="00181E08"/>
    <w:rsid w:val="0025147D"/>
    <w:rsid w:val="0029639D"/>
    <w:rsid w:val="00326F90"/>
    <w:rsid w:val="003627DB"/>
    <w:rsid w:val="00620D5B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</cp:revision>
  <dcterms:created xsi:type="dcterms:W3CDTF">2025-09-25T20:51:00Z</dcterms:created>
  <dcterms:modified xsi:type="dcterms:W3CDTF">2025-09-25T20:51:00Z</dcterms:modified>
  <cp:category/>
</cp:coreProperties>
</file>