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9C469" w14:textId="77777777" w:rsidR="00C9620D" w:rsidRPr="00A544A1" w:rsidRDefault="00A544A1">
      <w:pPr>
        <w:pStyle w:val="Heading1"/>
        <w:rPr>
          <w:lang w:val="es-MX"/>
        </w:rPr>
      </w:pPr>
      <w:r>
        <w:t>📄</w:t>
      </w:r>
      <w:r w:rsidRPr="00A544A1">
        <w:rPr>
          <w:lang w:val="es-MX"/>
        </w:rPr>
        <w:t xml:space="preserve"> Formato de Reporte</w:t>
      </w:r>
    </w:p>
    <w:p w14:paraId="6110F152" w14:textId="05ED3D67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Número de Reporte:</w:t>
      </w:r>
      <w:r>
        <w:rPr>
          <w:sz w:val="24"/>
          <w:lang w:val="es-MX"/>
        </w:rPr>
        <w:t xml:space="preserve">  </w:t>
      </w:r>
      <w:r w:rsidR="000245C1" w:rsidRPr="000245C1">
        <w:rPr>
          <w:sz w:val="24"/>
          <w:lang w:val="es-MX"/>
        </w:rPr>
        <w:t>INC27480491</w:t>
      </w:r>
    </w:p>
    <w:p w14:paraId="17649928" w14:textId="7788F2D5" w:rsidR="00A544A1" w:rsidRPr="00A544A1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Fecha del Reporte: </w:t>
      </w:r>
      <w:r>
        <w:rPr>
          <w:sz w:val="24"/>
          <w:lang w:val="es-MX"/>
        </w:rPr>
        <w:t xml:space="preserve"> </w:t>
      </w:r>
      <w:r w:rsidR="000245C1">
        <w:rPr>
          <w:sz w:val="24"/>
          <w:lang w:val="es-MX"/>
        </w:rPr>
        <w:t>23</w:t>
      </w:r>
      <w:r>
        <w:rPr>
          <w:sz w:val="24"/>
          <w:lang w:val="es-MX"/>
        </w:rPr>
        <w:t xml:space="preserve"> de septiembre de 2025</w:t>
      </w:r>
    </w:p>
    <w:p w14:paraId="368D5855" w14:textId="2B4CE224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Persona que Reporta:</w:t>
      </w:r>
      <w:r w:rsidR="00077CDC">
        <w:rPr>
          <w:sz w:val="24"/>
          <w:lang w:val="es-MX"/>
        </w:rPr>
        <w:t xml:space="preserve"> </w:t>
      </w:r>
      <w:r w:rsidR="000245C1">
        <w:rPr>
          <w:sz w:val="24"/>
          <w:lang w:val="es-MX"/>
        </w:rPr>
        <w:t>Evelin Duran</w:t>
      </w:r>
      <w:r w:rsidR="00A57D35">
        <w:rPr>
          <w:sz w:val="24"/>
          <w:lang w:val="es-MX"/>
        </w:rPr>
        <w:br/>
      </w:r>
      <w:r w:rsidR="00A57D35">
        <w:rPr>
          <w:sz w:val="24"/>
          <w:lang w:val="es-MX"/>
        </w:rPr>
        <w:br/>
        <w:t xml:space="preserve">Atendió: </w:t>
      </w:r>
      <w:r w:rsidR="00EB2A5C">
        <w:rPr>
          <w:sz w:val="24"/>
          <w:lang w:val="es-MX"/>
        </w:rPr>
        <w:t>Oscar Hernández</w:t>
      </w:r>
    </w:p>
    <w:p w14:paraId="1F03CAC1" w14:textId="41211AE2" w:rsidR="00157B52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Descripción del Reporte: </w:t>
      </w:r>
      <w:r>
        <w:rPr>
          <w:sz w:val="24"/>
          <w:lang w:val="es-MX"/>
        </w:rPr>
        <w:t xml:space="preserve">Error en el portal </w:t>
      </w:r>
      <w:r w:rsidR="000245C1" w:rsidRPr="000245C1">
        <w:rPr>
          <w:sz w:val="24"/>
          <w:lang w:val="es-MX"/>
        </w:rPr>
        <w:t>Solicitud de emisión vida individual (SISE)</w:t>
      </w:r>
    </w:p>
    <w:p w14:paraId="2E112A77" w14:textId="5D0A62C9" w:rsidR="00F71834" w:rsidRDefault="00F71834" w:rsidP="00F71834">
      <w:pPr>
        <w:jc w:val="both"/>
        <w:rPr>
          <w:sz w:val="24"/>
          <w:lang w:val="es-MX"/>
        </w:rPr>
      </w:pPr>
      <w:r>
        <w:rPr>
          <w:sz w:val="24"/>
          <w:lang w:val="es-MX"/>
        </w:rPr>
        <w:t xml:space="preserve">Se presentaron problemas ocasionales al momento de generar el reporte de septiembre y </w:t>
      </w:r>
      <w:r w:rsidR="00DF73A4">
        <w:rPr>
          <w:sz w:val="24"/>
          <w:lang w:val="es-MX"/>
        </w:rPr>
        <w:t xml:space="preserve">una vez generado </w:t>
      </w:r>
      <w:r>
        <w:rPr>
          <w:sz w:val="24"/>
          <w:lang w:val="es-MX"/>
        </w:rPr>
        <w:t xml:space="preserve">se detectaron pólizas con estatus PENDIENTE que se comprobó ya están pagadas, entre ellas la póliza </w:t>
      </w:r>
      <w:r w:rsidRPr="00F71834">
        <w:rPr>
          <w:sz w:val="24"/>
          <w:lang w:val="es-MX"/>
        </w:rPr>
        <w:t>9840BL00</w:t>
      </w:r>
      <w:r>
        <w:rPr>
          <w:sz w:val="24"/>
          <w:lang w:val="es-MX"/>
        </w:rPr>
        <w:t xml:space="preserve"> con solicitud </w:t>
      </w:r>
      <w:r w:rsidRPr="00F71834">
        <w:rPr>
          <w:sz w:val="24"/>
          <w:lang w:val="es-MX"/>
        </w:rPr>
        <w:t>1771758</w:t>
      </w:r>
      <w:r>
        <w:rPr>
          <w:sz w:val="24"/>
          <w:lang w:val="es-MX"/>
        </w:rPr>
        <w:t xml:space="preserve"> en el centro de costo </w:t>
      </w:r>
      <w:r w:rsidRPr="00F71834">
        <w:rPr>
          <w:sz w:val="24"/>
          <w:lang w:val="es-MX"/>
        </w:rPr>
        <w:t>638205</w:t>
      </w:r>
      <w:r>
        <w:rPr>
          <w:sz w:val="24"/>
          <w:lang w:val="es-MX"/>
        </w:rPr>
        <w:t xml:space="preserve"> y la póliza </w:t>
      </w:r>
      <w:r w:rsidRPr="00F71834">
        <w:rPr>
          <w:sz w:val="24"/>
          <w:lang w:val="es-MX"/>
        </w:rPr>
        <w:t>9807BL00</w:t>
      </w:r>
      <w:r>
        <w:rPr>
          <w:sz w:val="24"/>
          <w:lang w:val="es-MX"/>
        </w:rPr>
        <w:t xml:space="preserve"> con solicitud </w:t>
      </w:r>
      <w:r w:rsidRPr="00F71834">
        <w:rPr>
          <w:sz w:val="24"/>
          <w:lang w:val="es-MX"/>
        </w:rPr>
        <w:t xml:space="preserve">1769570 </w:t>
      </w:r>
      <w:r>
        <w:rPr>
          <w:sz w:val="24"/>
          <w:lang w:val="es-MX"/>
        </w:rPr>
        <w:t xml:space="preserve">en el centro de costo </w:t>
      </w:r>
      <w:r w:rsidRPr="00F71834">
        <w:rPr>
          <w:sz w:val="24"/>
          <w:lang w:val="es-MX"/>
        </w:rPr>
        <w:t>77293</w:t>
      </w:r>
      <w:r>
        <w:rPr>
          <w:sz w:val="24"/>
          <w:lang w:val="es-MX"/>
        </w:rPr>
        <w:t>.</w:t>
      </w:r>
    </w:p>
    <w:p w14:paraId="01750D61" w14:textId="60D57C1A" w:rsidR="00157B52" w:rsidRPr="00F71834" w:rsidRDefault="00077CDC">
      <w:pPr>
        <w:rPr>
          <w:sz w:val="24"/>
        </w:rPr>
      </w:pPr>
      <w:r w:rsidRPr="00F71834">
        <w:rPr>
          <w:sz w:val="24"/>
        </w:rPr>
        <w:t>Enla</w:t>
      </w:r>
      <w:r w:rsidR="002E1CF3" w:rsidRPr="00F71834">
        <w:rPr>
          <w:sz w:val="24"/>
        </w:rPr>
        <w:t>ce</w:t>
      </w:r>
      <w:r w:rsidRPr="00F71834">
        <w:rPr>
          <w:sz w:val="24"/>
        </w:rPr>
        <w:t>:</w:t>
      </w:r>
      <w:r w:rsidR="00854CD8" w:rsidRPr="00F71834">
        <w:t xml:space="preserve"> </w:t>
      </w:r>
      <w:hyperlink r:id="rId6" w:history="1">
        <w:r w:rsidR="000245C1" w:rsidRPr="00F71834">
          <w:rPr>
            <w:rStyle w:val="Hyperlink"/>
          </w:rPr>
          <w:t>https://portal.axa.com.mx/SISE/Distribuidores/Reportes.aspx</w:t>
        </w:r>
      </w:hyperlink>
      <w:r w:rsidR="000245C1" w:rsidRPr="00F71834">
        <w:t xml:space="preserve"> </w:t>
      </w:r>
    </w:p>
    <w:p w14:paraId="15A74628" w14:textId="74A02F54" w:rsidR="00C9620D" w:rsidRPr="004F49F4" w:rsidRDefault="000245C1">
      <w:pPr>
        <w:rPr>
          <w:sz w:val="24"/>
        </w:rPr>
      </w:pPr>
      <w:r>
        <w:rPr>
          <w:noProof/>
        </w:rPr>
        <w:drawing>
          <wp:inline distT="0" distB="0" distL="0" distR="0" wp14:anchorId="57F0F0B9" wp14:editId="371A6D4D">
            <wp:extent cx="5486400" cy="26949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69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9620D" w:rsidRPr="004F49F4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245C1"/>
    <w:rsid w:val="00034616"/>
    <w:rsid w:val="0006063C"/>
    <w:rsid w:val="00077CDC"/>
    <w:rsid w:val="0015074B"/>
    <w:rsid w:val="00157B52"/>
    <w:rsid w:val="00166238"/>
    <w:rsid w:val="0025147D"/>
    <w:rsid w:val="0029639D"/>
    <w:rsid w:val="002E1CF3"/>
    <w:rsid w:val="00326F90"/>
    <w:rsid w:val="003D68FB"/>
    <w:rsid w:val="004F49F4"/>
    <w:rsid w:val="00620D5B"/>
    <w:rsid w:val="007E2461"/>
    <w:rsid w:val="00854CD8"/>
    <w:rsid w:val="009E2951"/>
    <w:rsid w:val="00A544A1"/>
    <w:rsid w:val="00A57D35"/>
    <w:rsid w:val="00AA1D8D"/>
    <w:rsid w:val="00AB0A34"/>
    <w:rsid w:val="00B47730"/>
    <w:rsid w:val="00C20764"/>
    <w:rsid w:val="00C9620D"/>
    <w:rsid w:val="00CB0664"/>
    <w:rsid w:val="00D215DC"/>
    <w:rsid w:val="00D82438"/>
    <w:rsid w:val="00DF73A4"/>
    <w:rsid w:val="00EB2A5C"/>
    <w:rsid w:val="00EC4742"/>
    <w:rsid w:val="00F7183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25AFD8"/>
  <w14:defaultImageDpi w14:val="300"/>
  <w15:docId w15:val="{5388EDF9-F9C7-45E7-BE98-3542EDBA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alWeb">
    <w:name w:val="Normal (Web)"/>
    <w:basedOn w:val="Normal"/>
    <w:uiPriority w:val="99"/>
    <w:semiHidden/>
    <w:unhideWhenUsed/>
    <w:rsid w:val="00077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077CDC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E1CF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B2A5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79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ortal.axa.com.mx/SISE/Distribuidores/Reportes.asp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Sistemas Rino Risk</cp:lastModifiedBy>
  <cp:revision>21</cp:revision>
  <dcterms:created xsi:type="dcterms:W3CDTF">2025-09-05T17:59:00Z</dcterms:created>
  <dcterms:modified xsi:type="dcterms:W3CDTF">2025-09-23T19:52:00Z</dcterms:modified>
  <cp:category/>
</cp:coreProperties>
</file>