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9C469" w14:textId="77777777" w:rsidR="00C9620D" w:rsidRPr="00A544A1" w:rsidRDefault="00A544A1">
      <w:pPr>
        <w:pStyle w:val="Ttulo1"/>
        <w:rPr>
          <w:lang w:val="es-MX"/>
        </w:rPr>
      </w:pPr>
      <w:r>
        <w:t>📄</w:t>
      </w:r>
      <w:r w:rsidRPr="00A544A1">
        <w:rPr>
          <w:lang w:val="es-MX"/>
        </w:rPr>
        <w:t xml:space="preserve"> Formato de Reporte</w:t>
      </w:r>
    </w:p>
    <w:p w14:paraId="6110F152" w14:textId="079691E4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>Número de Reporte:</w:t>
      </w:r>
      <w:r>
        <w:rPr>
          <w:sz w:val="24"/>
          <w:lang w:val="es-MX"/>
        </w:rPr>
        <w:t xml:space="preserve">  </w:t>
      </w:r>
      <w:r w:rsidR="00D215DC" w:rsidRPr="00D215DC">
        <w:rPr>
          <w:sz w:val="24"/>
          <w:lang w:val="es-MX"/>
        </w:rPr>
        <w:t>INC27370759</w:t>
      </w:r>
    </w:p>
    <w:p w14:paraId="17649928" w14:textId="0B7D228B" w:rsidR="00A544A1" w:rsidRPr="00A544A1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Fecha del Reporte: </w:t>
      </w:r>
      <w:r>
        <w:rPr>
          <w:sz w:val="24"/>
          <w:lang w:val="es-MX"/>
        </w:rPr>
        <w:t xml:space="preserve"> </w:t>
      </w:r>
      <w:r w:rsidR="00D215DC">
        <w:rPr>
          <w:sz w:val="24"/>
          <w:lang w:val="es-MX"/>
        </w:rPr>
        <w:t>11</w:t>
      </w:r>
      <w:r>
        <w:rPr>
          <w:sz w:val="24"/>
          <w:lang w:val="es-MX"/>
        </w:rPr>
        <w:t xml:space="preserve"> de septiembre de 2025</w:t>
      </w:r>
    </w:p>
    <w:p w14:paraId="368D5855" w14:textId="593E1A67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 xml:space="preserve">Persona que Reporta: </w:t>
      </w:r>
      <w:r w:rsidR="00D215DC">
        <w:rPr>
          <w:sz w:val="24"/>
          <w:lang w:val="es-MX"/>
        </w:rPr>
        <w:t>Miguel Martínez</w:t>
      </w:r>
      <w:r w:rsidR="00A57D35">
        <w:rPr>
          <w:sz w:val="24"/>
          <w:lang w:val="es-MX"/>
        </w:rPr>
        <w:br/>
      </w:r>
      <w:r w:rsidR="00A57D35">
        <w:rPr>
          <w:sz w:val="24"/>
          <w:lang w:val="es-MX"/>
        </w:rPr>
        <w:br/>
        <w:t xml:space="preserve">Atendió: Oscar </w:t>
      </w:r>
      <w:r w:rsidR="00D215DC">
        <w:rPr>
          <w:sz w:val="24"/>
          <w:lang w:val="es-MX"/>
        </w:rPr>
        <w:t>Hernández</w:t>
      </w:r>
    </w:p>
    <w:p w14:paraId="1F03CAC1" w14:textId="74722719" w:rsidR="00157B52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Descripción del Reporte: </w:t>
      </w:r>
      <w:r>
        <w:rPr>
          <w:sz w:val="24"/>
          <w:lang w:val="es-MX"/>
        </w:rPr>
        <w:t xml:space="preserve">Error en el portal </w:t>
      </w:r>
      <w:r w:rsidR="00D215DC">
        <w:rPr>
          <w:sz w:val="24"/>
          <w:lang w:val="es-MX"/>
        </w:rPr>
        <w:t>Consulta reclamación</w:t>
      </w:r>
    </w:p>
    <w:p w14:paraId="01750D61" w14:textId="69332868" w:rsidR="00157B52" w:rsidRDefault="00D215DC">
      <w:pPr>
        <w:rPr>
          <w:sz w:val="24"/>
          <w:lang w:val="es-MX"/>
        </w:rPr>
      </w:pPr>
      <w:r>
        <w:rPr>
          <w:noProof/>
        </w:rPr>
        <w:drawing>
          <wp:inline distT="0" distB="0" distL="0" distR="0" wp14:anchorId="695536E2" wp14:editId="02EA9696">
            <wp:extent cx="5486400" cy="308610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DD1185" w14:textId="77777777" w:rsidR="00157B52" w:rsidRDefault="00157B52">
      <w:pPr>
        <w:rPr>
          <w:sz w:val="24"/>
          <w:lang w:val="es-MX"/>
        </w:rPr>
      </w:pPr>
      <w:r>
        <w:rPr>
          <w:sz w:val="24"/>
          <w:lang w:val="es-MX"/>
        </w:rPr>
        <w:br w:type="page"/>
      </w:r>
    </w:p>
    <w:p w14:paraId="245AAE23" w14:textId="14B62364" w:rsidR="00157B52" w:rsidRPr="00157B52" w:rsidRDefault="00A544A1">
      <w:pPr>
        <w:rPr>
          <w:sz w:val="24"/>
          <w:lang w:val="es-MX"/>
        </w:rPr>
      </w:pPr>
      <w:r>
        <w:rPr>
          <w:sz w:val="24"/>
          <w:lang w:val="es-MX"/>
        </w:rPr>
        <w:lastRenderedPageBreak/>
        <w:br/>
      </w:r>
      <w:r>
        <w:rPr>
          <w:sz w:val="24"/>
          <w:lang w:val="es-MX"/>
        </w:rPr>
        <w:br/>
      </w:r>
      <w:r w:rsidR="00D215DC">
        <w:rPr>
          <w:noProof/>
        </w:rPr>
        <w:drawing>
          <wp:inline distT="0" distB="0" distL="0" distR="0" wp14:anchorId="4178EB02" wp14:editId="10D5B1E3">
            <wp:extent cx="5486400" cy="3086100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A74628" w14:textId="18970C5A" w:rsidR="00C9620D" w:rsidRPr="00A544A1" w:rsidRDefault="00C9620D">
      <w:pPr>
        <w:rPr>
          <w:lang w:val="es-MX"/>
        </w:rPr>
      </w:pPr>
    </w:p>
    <w:sectPr w:rsidR="00C9620D" w:rsidRPr="00A544A1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157B52"/>
    <w:rsid w:val="0025147D"/>
    <w:rsid w:val="0029639D"/>
    <w:rsid w:val="00326F90"/>
    <w:rsid w:val="00620D5B"/>
    <w:rsid w:val="00A544A1"/>
    <w:rsid w:val="00A57D35"/>
    <w:rsid w:val="00AA1D8D"/>
    <w:rsid w:val="00AB0A34"/>
    <w:rsid w:val="00B47730"/>
    <w:rsid w:val="00C20764"/>
    <w:rsid w:val="00C9620D"/>
    <w:rsid w:val="00CB0664"/>
    <w:rsid w:val="00D215DC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25AFD8"/>
  <w14:defaultImageDpi w14:val="300"/>
  <w15:docId w15:val="{5388EDF9-F9C7-45E7-BE98-3542EDBA9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Reclutador</cp:lastModifiedBy>
  <cp:revision>7</cp:revision>
  <dcterms:created xsi:type="dcterms:W3CDTF">2025-09-05T17:59:00Z</dcterms:created>
  <dcterms:modified xsi:type="dcterms:W3CDTF">2025-09-11T19:27:00Z</dcterms:modified>
  <cp:category/>
</cp:coreProperties>
</file>