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9C469" w14:textId="77777777" w:rsidR="00C9620D" w:rsidRPr="00A544A1" w:rsidRDefault="00A544A1">
      <w:pPr>
        <w:pStyle w:val="Ttulo1"/>
        <w:rPr>
          <w:lang w:val="es-MX"/>
        </w:rPr>
      </w:pPr>
      <w:r>
        <w:t>📄</w:t>
      </w:r>
      <w:r w:rsidRPr="00A544A1">
        <w:rPr>
          <w:lang w:val="es-MX"/>
        </w:rPr>
        <w:t xml:space="preserve"> Formato de Reporte</w:t>
      </w:r>
    </w:p>
    <w:p w14:paraId="6110F152" w14:textId="2AD85A67" w:rsidR="00C9620D" w:rsidRPr="00A544A1" w:rsidRDefault="00A544A1">
      <w:pPr>
        <w:rPr>
          <w:lang w:val="es-MX"/>
        </w:rPr>
      </w:pPr>
      <w:r w:rsidRPr="00A544A1">
        <w:rPr>
          <w:sz w:val="24"/>
          <w:lang w:val="es-MX"/>
        </w:rPr>
        <w:t>Número de Reporte:</w:t>
      </w:r>
      <w:r>
        <w:rPr>
          <w:sz w:val="24"/>
          <w:lang w:val="es-MX"/>
        </w:rPr>
        <w:t xml:space="preserve">  </w:t>
      </w:r>
      <w:r w:rsidRPr="00A544A1">
        <w:rPr>
          <w:sz w:val="24"/>
          <w:lang w:val="es-MX"/>
        </w:rPr>
        <w:t>INC27321101</w:t>
      </w:r>
    </w:p>
    <w:p w14:paraId="17649928" w14:textId="7502CAD8" w:rsidR="00A544A1" w:rsidRPr="00A544A1" w:rsidRDefault="00A544A1">
      <w:pPr>
        <w:rPr>
          <w:sz w:val="24"/>
          <w:lang w:val="es-MX"/>
        </w:rPr>
      </w:pPr>
      <w:r w:rsidRPr="00A544A1">
        <w:rPr>
          <w:sz w:val="24"/>
          <w:lang w:val="es-MX"/>
        </w:rPr>
        <w:t xml:space="preserve">Fecha del Reporte: </w:t>
      </w:r>
      <w:r>
        <w:rPr>
          <w:sz w:val="24"/>
          <w:lang w:val="es-MX"/>
        </w:rPr>
        <w:t xml:space="preserve"> 5 de septiembre de 2025</w:t>
      </w:r>
    </w:p>
    <w:p w14:paraId="368D5855" w14:textId="635C40A8" w:rsidR="00C9620D" w:rsidRPr="00A544A1" w:rsidRDefault="00A544A1">
      <w:pPr>
        <w:rPr>
          <w:lang w:val="es-MX"/>
        </w:rPr>
      </w:pPr>
      <w:r w:rsidRPr="00A544A1">
        <w:rPr>
          <w:sz w:val="24"/>
          <w:lang w:val="es-MX"/>
        </w:rPr>
        <w:t xml:space="preserve">Persona que Reporta: </w:t>
      </w:r>
      <w:r>
        <w:rPr>
          <w:sz w:val="24"/>
          <w:lang w:val="es-MX"/>
        </w:rPr>
        <w:t xml:space="preserve">Dulce Santiago </w:t>
      </w:r>
      <w:r w:rsidR="00A57D35">
        <w:rPr>
          <w:sz w:val="24"/>
          <w:lang w:val="es-MX"/>
        </w:rPr>
        <w:t>–</w:t>
      </w:r>
      <w:r>
        <w:rPr>
          <w:sz w:val="24"/>
          <w:lang w:val="es-MX"/>
        </w:rPr>
        <w:t xml:space="preserve"> ZAX</w:t>
      </w:r>
      <w:r w:rsidR="00A57D35">
        <w:rPr>
          <w:sz w:val="24"/>
          <w:lang w:val="es-MX"/>
        </w:rPr>
        <w:br/>
      </w:r>
      <w:r w:rsidR="00A57D35">
        <w:rPr>
          <w:sz w:val="24"/>
          <w:lang w:val="es-MX"/>
        </w:rPr>
        <w:br/>
        <w:t>Atendió: Oscar Hernandez</w:t>
      </w:r>
    </w:p>
    <w:p w14:paraId="678287F9" w14:textId="38EB532D" w:rsidR="00C9620D" w:rsidRPr="00A544A1" w:rsidRDefault="00A544A1">
      <w:pPr>
        <w:rPr>
          <w:lang w:val="es-MX"/>
        </w:rPr>
      </w:pPr>
      <w:r w:rsidRPr="00A544A1">
        <w:rPr>
          <w:sz w:val="24"/>
          <w:lang w:val="es-MX"/>
        </w:rPr>
        <w:t xml:space="preserve">Descripción del Reporte: </w:t>
      </w:r>
      <w:r>
        <w:rPr>
          <w:sz w:val="24"/>
          <w:lang w:val="es-MX"/>
        </w:rPr>
        <w:t>Error en el portal prima pagada</w:t>
      </w:r>
      <w:r>
        <w:rPr>
          <w:sz w:val="24"/>
          <w:lang w:val="es-MX"/>
        </w:rPr>
        <w:br/>
      </w:r>
      <w:r>
        <w:rPr>
          <w:sz w:val="24"/>
          <w:lang w:val="es-MX"/>
        </w:rPr>
        <w:br/>
      </w:r>
      <w:r w:rsidRPr="00A544A1">
        <w:rPr>
          <w:noProof/>
          <w:lang w:val="es-MX"/>
        </w:rPr>
        <w:drawing>
          <wp:inline distT="0" distB="0" distL="0" distR="0" wp14:anchorId="55A048DD" wp14:editId="3865EABE">
            <wp:extent cx="5486400" cy="3298190"/>
            <wp:effectExtent l="0" t="0" r="0" b="0"/>
            <wp:docPr id="1303333596" name="Imagen 1" descr="Interfaz de usuario gráfica, Aplicación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3333596" name="Imagen 1" descr="Interfaz de usuario gráfica, Aplicación&#10;&#10;El contenido generado por IA puede ser incorrecto.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298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A74628" w14:textId="77777777" w:rsidR="00C9620D" w:rsidRPr="00A544A1" w:rsidRDefault="00A544A1">
      <w:pPr>
        <w:rPr>
          <w:lang w:val="es-MX"/>
        </w:rPr>
      </w:pPr>
      <w:r w:rsidRPr="00A544A1">
        <w:rPr>
          <w:lang w:val="es-MX"/>
        </w:rPr>
        <w:br/>
      </w:r>
      <w:r w:rsidRPr="00A544A1">
        <w:rPr>
          <w:lang w:val="es-MX"/>
        </w:rPr>
        <w:br/>
      </w:r>
      <w:r w:rsidRPr="00A544A1">
        <w:rPr>
          <w:lang w:val="es-MX"/>
        </w:rPr>
        <w:br/>
      </w:r>
      <w:r w:rsidRPr="00A544A1">
        <w:rPr>
          <w:lang w:val="es-MX"/>
        </w:rPr>
        <w:br/>
      </w:r>
      <w:r w:rsidRPr="00A544A1">
        <w:rPr>
          <w:lang w:val="es-MX"/>
        </w:rPr>
        <w:br/>
      </w:r>
    </w:p>
    <w:sectPr w:rsidR="00C9620D" w:rsidRPr="00A544A1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connme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connme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convieta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convieta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25147D"/>
    <w:rsid w:val="0029639D"/>
    <w:rsid w:val="00326F90"/>
    <w:rsid w:val="00620D5B"/>
    <w:rsid w:val="00A544A1"/>
    <w:rsid w:val="00A57D35"/>
    <w:rsid w:val="00AA1D8D"/>
    <w:rsid w:val="00B47730"/>
    <w:rsid w:val="00C20764"/>
    <w:rsid w:val="00C9620D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725AFD8"/>
  <w14:defaultImageDpi w14:val="300"/>
  <w15:docId w15:val="{5388EDF9-F9C7-45E7-BE98-3542EDBA9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Ttulo1">
    <w:name w:val="heading 1"/>
    <w:basedOn w:val="Normal"/>
    <w:next w:val="Normal"/>
    <w:link w:val="Ttulo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18BF"/>
  </w:style>
  <w:style w:type="paragraph" w:styleId="Piedepgina">
    <w:name w:val="footer"/>
    <w:basedOn w:val="Normal"/>
    <w:link w:val="Piedepgina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18BF"/>
  </w:style>
  <w:style w:type="paragraph" w:styleId="Sinespaciado">
    <w:name w:val="No Spacing"/>
    <w:uiPriority w:val="1"/>
    <w:qFormat/>
    <w:rsid w:val="00FC693F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unhideWhenUsed/>
    <w:rsid w:val="00AA1D8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A1D8D"/>
  </w:style>
  <w:style w:type="paragraph" w:styleId="Textoindependiente2">
    <w:name w:val="Body Text 2"/>
    <w:basedOn w:val="Normal"/>
    <w:link w:val="Textoindependiente2Car"/>
    <w:uiPriority w:val="99"/>
    <w:unhideWhenUsed/>
    <w:rsid w:val="00AA1D8D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AA1D8D"/>
  </w:style>
  <w:style w:type="paragraph" w:styleId="Textoindependiente3">
    <w:name w:val="Body Text 3"/>
    <w:basedOn w:val="Normal"/>
    <w:link w:val="Textoindependien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AA1D8D"/>
    <w:rPr>
      <w:sz w:val="16"/>
      <w:szCs w:val="16"/>
    </w:rPr>
  </w:style>
  <w:style w:type="paragraph" w:styleId="Lista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aconvieta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aconvieta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aconvieta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aconnme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aconnme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aconnme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Continuarlista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Continuarlista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Continuarlista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omacro">
    <w:name w:val="macro"/>
    <w:link w:val="Texto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rsid w:val="0029639D"/>
    <w:rPr>
      <w:rFonts w:ascii="Courier" w:hAnsi="Courier"/>
      <w:sz w:val="20"/>
      <w:szCs w:val="20"/>
    </w:rPr>
  </w:style>
  <w:style w:type="paragraph" w:styleId="Cita">
    <w:name w:val="Quote"/>
    <w:basedOn w:val="Normal"/>
    <w:next w:val="Normal"/>
    <w:link w:val="CitaCar"/>
    <w:uiPriority w:val="29"/>
    <w:qFormat/>
    <w:rsid w:val="00FC693F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FC693F"/>
    <w:rPr>
      <w:i/>
      <w:iCs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Textoennegrita">
    <w:name w:val="Strong"/>
    <w:basedOn w:val="Fuentedeprrafopredeter"/>
    <w:uiPriority w:val="22"/>
    <w:qFormat/>
    <w:rsid w:val="00FC693F"/>
    <w:rPr>
      <w:b/>
      <w:bCs/>
    </w:rPr>
  </w:style>
  <w:style w:type="character" w:styleId="nfasis">
    <w:name w:val="Emphasis"/>
    <w:basedOn w:val="Fuentedeprrafopredeter"/>
    <w:uiPriority w:val="20"/>
    <w:qFormat/>
    <w:rsid w:val="00FC693F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C693F"/>
    <w:rPr>
      <w:b/>
      <w:bCs/>
      <w:i/>
      <w:iCs/>
      <w:color w:val="4F81BD" w:themeColor="accent1"/>
    </w:rPr>
  </w:style>
  <w:style w:type="character" w:styleId="nfasissutil">
    <w:name w:val="Subtle Emphasis"/>
    <w:basedOn w:val="Fuentedeprrafopredeter"/>
    <w:uiPriority w:val="19"/>
    <w:qFormat/>
    <w:rsid w:val="00FC693F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FC693F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FC693F"/>
    <w:rPr>
      <w:smallCaps/>
      <w:color w:val="C0504D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FC693F"/>
    <w:rPr>
      <w:b/>
      <w:bCs/>
      <w:smallCaps/>
      <w:spacing w:val="5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FC693F"/>
    <w:pPr>
      <w:outlineLvl w:val="9"/>
    </w:pPr>
  </w:style>
  <w:style w:type="table" w:styleId="Tablaconcuadrcula">
    <w:name w:val="Table Grid"/>
    <w:basedOn w:val="Tabla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claro">
    <w:name w:val="Light Shading"/>
    <w:basedOn w:val="Tabla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3">
    <w:name w:val="Light Shading Accent 3"/>
    <w:basedOn w:val="Tabla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4">
    <w:name w:val="Light Shading Accent 4"/>
    <w:basedOn w:val="Tabla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5">
    <w:name w:val="Light Shading Accent 5"/>
    <w:basedOn w:val="Tabla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-nfasis6">
    <w:name w:val="Light Shading Accent 6"/>
    <w:basedOn w:val="Tabla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aclara">
    <w:name w:val="Light List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is2">
    <w:name w:val="Light List Accent 2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is4">
    <w:name w:val="Light List Accent 4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is5">
    <w:name w:val="Light List Accent 5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is6">
    <w:name w:val="Light List Accent 6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clara">
    <w:name w:val="Light Grid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uadrculaclara-nfasis2">
    <w:name w:val="Light Grid Accent 2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Cuadrculaclara-nfasis3">
    <w:name w:val="Light Grid Accent 3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Cuadrculaclara-nfasis4">
    <w:name w:val="Light Grid Accent 4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Cuadrculaclara-nfasis5">
    <w:name w:val="Light Grid Accent 5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Cuadrculaclara-nfasis6">
    <w:name w:val="Light Grid Accent 6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ombreadomedio1">
    <w:name w:val="Medium Shading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edia1">
    <w:name w:val="Medium Lis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edia1-nfasis2">
    <w:name w:val="Medium List 1 Accent 2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edia1-nfasis3">
    <w:name w:val="Medium List 1 Accent 3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edia1-nfasis4">
    <w:name w:val="Medium List 1 Accent 4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edia1-nfasis5">
    <w:name w:val="Medium List 1 Accent 5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edia1-nfasis6">
    <w:name w:val="Medium List 1 Accent 6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edia2">
    <w:name w:val="Medium Lis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media1">
    <w:name w:val="Medium Grid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media1-nfasis2">
    <w:name w:val="Medium Grid 1 Accent 2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1-nfasis3">
    <w:name w:val="Medium Grid 1 Accent 3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1-nfasis4">
    <w:name w:val="Medium Grid 1 Accent 4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media1-nfasis6">
    <w:name w:val="Medium Grid 1 Accent 6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uadrculamedia2">
    <w:name w:val="Medium Grid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3-nfasis2">
    <w:name w:val="Medium Grid 3 Accent 2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Cuadrculamedia3-nfasis3">
    <w:name w:val="Medium Grid 3 Accent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Cuadrculamedia3-nfasis4">
    <w:name w:val="Medium Grid 3 Accent 4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uadrculamedia3-nfasis6">
    <w:name w:val="Medium Grid 3 Accent 6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oscura">
    <w:name w:val="Dark List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oscura-nfasis2">
    <w:name w:val="Dark List Accent 2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oscura-nfasis3">
    <w:name w:val="Dark List Accent 3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oscura-nfasis4">
    <w:name w:val="Dark List Accent 4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oscura-nfasis5">
    <w:name w:val="Dark List Accent 5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oscura-nfasis6">
    <w:name w:val="Dark List Accent 6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ombreadovistoso">
    <w:name w:val="Colorful Shading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vistosa">
    <w:name w:val="Colorful List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vistosa-nfasis2">
    <w:name w:val="Colorful List Accent 2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vistosa-nfasis3">
    <w:name w:val="Colorful List Accent 3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vistosa-nfasis4">
    <w:name w:val="Colorful List Accent 4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vistosa-nfasis5">
    <w:name w:val="Colorful List Accent 5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6">
    <w:name w:val="Colorful List Accent 6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uadrculavistosa">
    <w:name w:val="Colorful Grid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231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Oscar Hernandez</cp:lastModifiedBy>
  <cp:revision>4</cp:revision>
  <dcterms:created xsi:type="dcterms:W3CDTF">2025-09-05T17:59:00Z</dcterms:created>
  <dcterms:modified xsi:type="dcterms:W3CDTF">2025-09-05T19:49:00Z</dcterms:modified>
  <cp:category/>
</cp:coreProperties>
</file>