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9C469" w14:textId="77777777" w:rsidR="00C9620D" w:rsidRPr="00A544A1" w:rsidRDefault="00A544A1">
      <w:pPr>
        <w:pStyle w:val="Heading1"/>
        <w:rPr>
          <w:lang w:val="es-MX"/>
        </w:rPr>
      </w:pPr>
      <w:r>
        <w:t>📄</w:t>
      </w:r>
      <w:r w:rsidRPr="00A544A1">
        <w:rPr>
          <w:lang w:val="es-MX"/>
        </w:rPr>
        <w:t xml:space="preserve"> Formato de Reporte</w:t>
      </w:r>
    </w:p>
    <w:p w14:paraId="6110F152" w14:textId="50ED8DDC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Número de Reporte:</w:t>
      </w:r>
      <w:r>
        <w:rPr>
          <w:sz w:val="24"/>
          <w:lang w:val="es-MX"/>
        </w:rPr>
        <w:t xml:space="preserve">  </w:t>
      </w:r>
      <w:r w:rsidR="00EB2A5C" w:rsidRPr="00EB2A5C">
        <w:rPr>
          <w:sz w:val="24"/>
          <w:lang w:val="es-MX"/>
        </w:rPr>
        <w:t>INC27425804</w:t>
      </w:r>
    </w:p>
    <w:p w14:paraId="17649928" w14:textId="74E71706" w:rsidR="00A544A1" w:rsidRPr="00A544A1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Fecha del Reporte: </w:t>
      </w:r>
      <w:r>
        <w:rPr>
          <w:sz w:val="24"/>
          <w:lang w:val="es-MX"/>
        </w:rPr>
        <w:t xml:space="preserve"> </w:t>
      </w:r>
      <w:r w:rsidR="00D215DC">
        <w:rPr>
          <w:sz w:val="24"/>
          <w:lang w:val="es-MX"/>
        </w:rPr>
        <w:t>1</w:t>
      </w:r>
      <w:r w:rsidR="00EB2A5C">
        <w:rPr>
          <w:sz w:val="24"/>
          <w:lang w:val="es-MX"/>
        </w:rPr>
        <w:t>7</w:t>
      </w:r>
      <w:r>
        <w:rPr>
          <w:sz w:val="24"/>
          <w:lang w:val="es-MX"/>
        </w:rPr>
        <w:t xml:space="preserve"> de septiembre de 2025</w:t>
      </w:r>
    </w:p>
    <w:p w14:paraId="368D5855" w14:textId="08E45F76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Persona que Reporta:</w:t>
      </w:r>
      <w:r w:rsidR="00077CDC">
        <w:rPr>
          <w:sz w:val="24"/>
          <w:lang w:val="es-MX"/>
        </w:rPr>
        <w:t xml:space="preserve"> </w:t>
      </w:r>
      <w:r w:rsidR="00EB2A5C">
        <w:rPr>
          <w:sz w:val="24"/>
          <w:lang w:val="es-MX"/>
        </w:rPr>
        <w:t xml:space="preserve">Adriana </w:t>
      </w:r>
      <w:proofErr w:type="spellStart"/>
      <w:r w:rsidR="00EB2A5C">
        <w:rPr>
          <w:sz w:val="24"/>
          <w:lang w:val="es-MX"/>
        </w:rPr>
        <w:t>Solis</w:t>
      </w:r>
      <w:proofErr w:type="spellEnd"/>
      <w:r w:rsidR="00A57D35">
        <w:rPr>
          <w:sz w:val="24"/>
          <w:lang w:val="es-MX"/>
        </w:rPr>
        <w:br/>
      </w:r>
      <w:r w:rsidR="00A57D35">
        <w:rPr>
          <w:sz w:val="24"/>
          <w:lang w:val="es-MX"/>
        </w:rPr>
        <w:br/>
        <w:t xml:space="preserve">Atendió: </w:t>
      </w:r>
      <w:r w:rsidR="00EB2A5C">
        <w:rPr>
          <w:sz w:val="24"/>
          <w:lang w:val="es-MX"/>
        </w:rPr>
        <w:t>Oscar Hernández</w:t>
      </w:r>
    </w:p>
    <w:p w14:paraId="1F03CAC1" w14:textId="380A8BAC" w:rsidR="00157B52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Descripción del Reporte: </w:t>
      </w:r>
      <w:r>
        <w:rPr>
          <w:sz w:val="24"/>
          <w:lang w:val="es-MX"/>
        </w:rPr>
        <w:t xml:space="preserve">Error en el portal </w:t>
      </w:r>
      <w:proofErr w:type="spellStart"/>
      <w:r w:rsidR="00EB2A5C">
        <w:rPr>
          <w:sz w:val="24"/>
          <w:lang w:val="es-MX"/>
        </w:rPr>
        <w:t>Cotizador</w:t>
      </w:r>
      <w:proofErr w:type="spellEnd"/>
      <w:r w:rsidR="00EB2A5C">
        <w:rPr>
          <w:sz w:val="24"/>
          <w:lang w:val="es-MX"/>
        </w:rPr>
        <w:t xml:space="preserve"> Vector</w:t>
      </w:r>
    </w:p>
    <w:p w14:paraId="01750D61" w14:textId="33CDD0D6" w:rsidR="00157B52" w:rsidRPr="00854CD8" w:rsidRDefault="00077CDC">
      <w:pPr>
        <w:rPr>
          <w:sz w:val="24"/>
        </w:rPr>
      </w:pPr>
      <w:r w:rsidRPr="00854CD8">
        <w:rPr>
          <w:sz w:val="24"/>
        </w:rPr>
        <w:t>Enla</w:t>
      </w:r>
      <w:r w:rsidR="002E1CF3" w:rsidRPr="00854CD8">
        <w:rPr>
          <w:sz w:val="24"/>
        </w:rPr>
        <w:t>ce</w:t>
      </w:r>
      <w:r w:rsidRPr="00854CD8">
        <w:rPr>
          <w:sz w:val="24"/>
        </w:rPr>
        <w:t>:</w:t>
      </w:r>
      <w:r w:rsidR="00854CD8" w:rsidRPr="00854CD8">
        <w:t xml:space="preserve"> </w:t>
      </w:r>
      <w:hyperlink r:id="rId6" w:history="1">
        <w:r w:rsidR="00EB2A5C" w:rsidRPr="00B3259A">
          <w:rPr>
            <w:rStyle w:val="Hyperlink"/>
          </w:rPr>
          <w:t>https://distribuidores.axa.com.mx/group/bpm/vector?inipar</w:t>
        </w:r>
        <w:r w:rsidR="00EB2A5C" w:rsidRPr="00B3259A">
          <w:rPr>
            <w:rStyle w:val="Hyperlink"/>
          </w:rPr>
          <w:t>a</w:t>
        </w:r>
        <w:r w:rsidR="00EB2A5C" w:rsidRPr="00B3259A">
          <w:rPr>
            <w:rStyle w:val="Hyperlink"/>
          </w:rPr>
          <w:t>m=RC!Comercio</w:t>
        </w:r>
      </w:hyperlink>
      <w:r w:rsidR="00EB2A5C">
        <w:t xml:space="preserve"> </w:t>
      </w:r>
    </w:p>
    <w:p w14:paraId="15A74628" w14:textId="62E99D68" w:rsidR="00C9620D" w:rsidRPr="004F49F4" w:rsidRDefault="00EB2A5C">
      <w:pPr>
        <w:rPr>
          <w:sz w:val="24"/>
        </w:rPr>
      </w:pPr>
      <w:r w:rsidRPr="00EB2A5C">
        <w:rPr>
          <w:sz w:val="24"/>
        </w:rPr>
        <w:drawing>
          <wp:inline distT="0" distB="0" distL="0" distR="0" wp14:anchorId="3748880E" wp14:editId="0BD6EF65">
            <wp:extent cx="5486400" cy="292481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924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9620D" w:rsidRPr="004F49F4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77CDC"/>
    <w:rsid w:val="0015074B"/>
    <w:rsid w:val="00157B52"/>
    <w:rsid w:val="0025147D"/>
    <w:rsid w:val="0029639D"/>
    <w:rsid w:val="002E1CF3"/>
    <w:rsid w:val="00326F90"/>
    <w:rsid w:val="003D68FB"/>
    <w:rsid w:val="004F49F4"/>
    <w:rsid w:val="00620D5B"/>
    <w:rsid w:val="007E2461"/>
    <w:rsid w:val="00854CD8"/>
    <w:rsid w:val="009E2951"/>
    <w:rsid w:val="00A544A1"/>
    <w:rsid w:val="00A57D35"/>
    <w:rsid w:val="00AA1D8D"/>
    <w:rsid w:val="00AB0A34"/>
    <w:rsid w:val="00B47730"/>
    <w:rsid w:val="00C20764"/>
    <w:rsid w:val="00C9620D"/>
    <w:rsid w:val="00CB0664"/>
    <w:rsid w:val="00D215DC"/>
    <w:rsid w:val="00EB2A5C"/>
    <w:rsid w:val="00EC474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25AFD8"/>
  <w14:defaultImageDpi w14:val="300"/>
  <w15:docId w15:val="{5388EDF9-F9C7-45E7-BE98-3542EDBA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077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077CD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E1CF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B2A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9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istribuidores.axa.com.mx/group/bpm/vector?iniparam=RC!Comerci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60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Sistemas Rino Risk</cp:lastModifiedBy>
  <cp:revision>17</cp:revision>
  <dcterms:created xsi:type="dcterms:W3CDTF">2025-09-05T17:59:00Z</dcterms:created>
  <dcterms:modified xsi:type="dcterms:W3CDTF">2025-09-17T17:50:00Z</dcterms:modified>
  <cp:category/>
</cp:coreProperties>
</file>