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19BE532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962CBE" w:rsidRPr="00962CBE">
        <w:rPr>
          <w:sz w:val="24"/>
          <w:lang w:val="es-MX"/>
        </w:rPr>
        <w:t>INC27403474</w:t>
      </w:r>
    </w:p>
    <w:p w14:paraId="17649928" w14:textId="5A43B923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D215DC">
        <w:rPr>
          <w:sz w:val="24"/>
          <w:lang w:val="es-MX"/>
        </w:rPr>
        <w:t>1</w:t>
      </w:r>
      <w:r w:rsidR="00077CDC">
        <w:rPr>
          <w:sz w:val="24"/>
          <w:lang w:val="es-MX"/>
        </w:rPr>
        <w:t>5</w:t>
      </w:r>
      <w:r>
        <w:rPr>
          <w:sz w:val="24"/>
          <w:lang w:val="es-MX"/>
        </w:rPr>
        <w:t xml:space="preserve"> de septiembre de 2025</w:t>
      </w:r>
    </w:p>
    <w:p w14:paraId="368D5855" w14:textId="7D473DEA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Persona que Reporta:</w:t>
      </w:r>
      <w:r w:rsidR="00077CDC">
        <w:rPr>
          <w:sz w:val="24"/>
          <w:lang w:val="es-MX"/>
        </w:rPr>
        <w:t xml:space="preserve"> </w:t>
      </w:r>
      <w:r w:rsidR="00962CBE">
        <w:rPr>
          <w:sz w:val="24"/>
          <w:lang w:val="es-MX"/>
        </w:rPr>
        <w:t>Alejandra Ramos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D215DC">
        <w:rPr>
          <w:sz w:val="24"/>
          <w:lang w:val="es-MX"/>
        </w:rPr>
        <w:t>Hernández</w:t>
      </w:r>
    </w:p>
    <w:p w14:paraId="1F03CAC1" w14:textId="45338036" w:rsidR="00157B52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>
        <w:rPr>
          <w:sz w:val="24"/>
          <w:lang w:val="es-MX"/>
        </w:rPr>
        <w:t xml:space="preserve">Error en el portal </w:t>
      </w:r>
      <w:r w:rsidR="00962CBE">
        <w:rPr>
          <w:sz w:val="24"/>
          <w:lang w:val="es-MX"/>
        </w:rPr>
        <w:t>Buscador de Servicios</w:t>
      </w:r>
      <w:r w:rsidR="00B43502">
        <w:rPr>
          <w:sz w:val="24"/>
          <w:lang w:val="es-MX"/>
        </w:rPr>
        <w:t xml:space="preserve"> y Servicios Salud</w:t>
      </w:r>
    </w:p>
    <w:p w14:paraId="01750D61" w14:textId="031DE12E" w:rsidR="00157B52" w:rsidRPr="00962CBE" w:rsidRDefault="00077CDC">
      <w:pPr>
        <w:rPr>
          <w:sz w:val="24"/>
        </w:rPr>
      </w:pPr>
      <w:r w:rsidRPr="00962CBE">
        <w:rPr>
          <w:sz w:val="24"/>
        </w:rPr>
        <w:t xml:space="preserve">Enlace: </w:t>
      </w:r>
      <w:hyperlink r:id="rId6" w:history="1">
        <w:r w:rsidR="00962CBE" w:rsidRPr="007E42A3">
          <w:rPr>
            <w:rStyle w:val="Hyperlink"/>
            <w:sz w:val="24"/>
          </w:rPr>
          <w:t>https://axa.mx/servicios/buscador-de-servicios</w:t>
        </w:r>
      </w:hyperlink>
      <w:r w:rsidR="00962CBE">
        <w:rPr>
          <w:sz w:val="24"/>
        </w:rPr>
        <w:t xml:space="preserve"> </w:t>
      </w:r>
    </w:p>
    <w:p w14:paraId="66B43C26" w14:textId="58659E05" w:rsidR="00077CDC" w:rsidRDefault="00962CBE" w:rsidP="00077CDC">
      <w:pPr>
        <w:pStyle w:val="NormalWeb"/>
      </w:pPr>
      <w:r w:rsidRPr="00962CBE">
        <w:rPr>
          <w:noProof/>
        </w:rPr>
        <w:drawing>
          <wp:inline distT="0" distB="0" distL="0" distR="0" wp14:anchorId="4D6C14A3" wp14:editId="12482E2D">
            <wp:extent cx="5486400" cy="2927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DB621" w14:textId="77777777" w:rsidR="00AD4172" w:rsidRDefault="00AD4172">
      <w:pPr>
        <w:rPr>
          <w:sz w:val="24"/>
          <w:lang w:val="es-MX"/>
        </w:rPr>
      </w:pPr>
      <w:r>
        <w:rPr>
          <w:sz w:val="24"/>
          <w:lang w:val="es-MX"/>
        </w:rPr>
        <w:br w:type="page"/>
      </w:r>
    </w:p>
    <w:p w14:paraId="15A74628" w14:textId="5D30F237" w:rsidR="00C9620D" w:rsidRPr="00AD4172" w:rsidRDefault="00AD4172">
      <w:pPr>
        <w:rPr>
          <w:sz w:val="24"/>
        </w:rPr>
      </w:pPr>
      <w:r w:rsidRPr="00AD4172">
        <w:rPr>
          <w:sz w:val="24"/>
        </w:rPr>
        <w:lastRenderedPageBreak/>
        <w:t xml:space="preserve">Enlace: </w:t>
      </w:r>
      <w:hyperlink r:id="rId8" w:history="1">
        <w:r w:rsidRPr="00F52998">
          <w:rPr>
            <w:rStyle w:val="Hyperlink"/>
            <w:sz w:val="24"/>
          </w:rPr>
          <w:t>https://cloud.distribuidores.axa.com.mx/group/distribucion/serviciossalud</w:t>
        </w:r>
      </w:hyperlink>
      <w:r>
        <w:rPr>
          <w:sz w:val="24"/>
        </w:rPr>
        <w:t xml:space="preserve"> </w:t>
      </w:r>
    </w:p>
    <w:p w14:paraId="45CE9A7B" w14:textId="6BDF4259" w:rsidR="00AD4172" w:rsidRPr="00077CDC" w:rsidRDefault="00AD4172">
      <w:pPr>
        <w:rPr>
          <w:sz w:val="24"/>
          <w:lang w:val="es-MX"/>
        </w:rPr>
      </w:pPr>
      <w:r w:rsidRPr="00AD4172">
        <w:rPr>
          <w:sz w:val="24"/>
          <w:lang w:val="es-MX"/>
        </w:rPr>
        <w:drawing>
          <wp:inline distT="0" distB="0" distL="0" distR="0" wp14:anchorId="6F01442B" wp14:editId="24A267F6">
            <wp:extent cx="5486400" cy="2934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172" w:rsidRPr="00077CD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7CDC"/>
    <w:rsid w:val="0015074B"/>
    <w:rsid w:val="00157B52"/>
    <w:rsid w:val="0025147D"/>
    <w:rsid w:val="0029639D"/>
    <w:rsid w:val="00326F90"/>
    <w:rsid w:val="004E4C9D"/>
    <w:rsid w:val="00620D5B"/>
    <w:rsid w:val="00962CBE"/>
    <w:rsid w:val="00A544A1"/>
    <w:rsid w:val="00A57D35"/>
    <w:rsid w:val="00AA1D8D"/>
    <w:rsid w:val="00AB0A34"/>
    <w:rsid w:val="00AD4172"/>
    <w:rsid w:val="00B43502"/>
    <w:rsid w:val="00B47730"/>
    <w:rsid w:val="00C20764"/>
    <w:rsid w:val="00C9620D"/>
    <w:rsid w:val="00CB0664"/>
    <w:rsid w:val="00D215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077C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2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distribuidores.axa.com.mx/group/distribucion/serviciossalu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xa.mx/servicios/buscador-de-servicio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12</cp:revision>
  <dcterms:created xsi:type="dcterms:W3CDTF">2025-09-05T17:59:00Z</dcterms:created>
  <dcterms:modified xsi:type="dcterms:W3CDTF">2025-09-15T19:51:00Z</dcterms:modified>
  <cp:category/>
</cp:coreProperties>
</file>