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B50B7EF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A812EF" w:rsidRPr="00A812EF">
        <w:rPr>
          <w:sz w:val="24"/>
          <w:lang w:val="es-MX"/>
        </w:rPr>
        <w:t>INC27321438</w:t>
      </w:r>
    </w:p>
    <w:p w14:paraId="17649928" w14:textId="7502CAD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5 de septiembre de 2025</w:t>
      </w:r>
    </w:p>
    <w:p w14:paraId="368D5855" w14:textId="2CA41A52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A812EF">
        <w:rPr>
          <w:sz w:val="24"/>
          <w:lang w:val="es-MX"/>
        </w:rPr>
        <w:t xml:space="preserve">Karen Fletes </w:t>
      </w:r>
      <w:r w:rsidR="00A57D35">
        <w:rPr>
          <w:sz w:val="24"/>
          <w:lang w:val="es-MX"/>
        </w:rPr>
        <w:t>–</w:t>
      </w:r>
      <w:r>
        <w:rPr>
          <w:sz w:val="24"/>
          <w:lang w:val="es-MX"/>
        </w:rPr>
        <w:t xml:space="preserve"> ZAX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678287F9" w14:textId="150AFBC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A812EF">
        <w:rPr>
          <w:sz w:val="24"/>
          <w:lang w:val="es-MX"/>
        </w:rPr>
        <w:t>solicitud tramites colectivo</w:t>
      </w:r>
      <w:r>
        <w:rPr>
          <w:sz w:val="24"/>
          <w:lang w:val="es-MX"/>
        </w:rPr>
        <w:br/>
      </w:r>
      <w:r>
        <w:rPr>
          <w:sz w:val="24"/>
          <w:lang w:val="es-MX"/>
        </w:rPr>
        <w:br/>
      </w:r>
      <w:r w:rsidR="00A812EF">
        <w:rPr>
          <w:noProof/>
        </w:rPr>
        <w:drawing>
          <wp:inline distT="0" distB="0" distL="0" distR="0" wp14:anchorId="5E267C52" wp14:editId="6B2E8E41">
            <wp:extent cx="5486400" cy="30861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620D5B"/>
    <w:rsid w:val="00A544A1"/>
    <w:rsid w:val="00A57D35"/>
    <w:rsid w:val="00A812EF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Hernandez</cp:lastModifiedBy>
  <cp:revision>5</cp:revision>
  <dcterms:created xsi:type="dcterms:W3CDTF">2025-09-05T17:59:00Z</dcterms:created>
  <dcterms:modified xsi:type="dcterms:W3CDTF">2025-09-05T19:54:00Z</dcterms:modified>
  <cp:category/>
</cp:coreProperties>
</file>