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7D6ED28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9B34A2" w:rsidRPr="009B34A2">
        <w:rPr>
          <w:sz w:val="24"/>
          <w:lang w:val="es-MX"/>
        </w:rPr>
        <w:t>INC27890595</w:t>
      </w:r>
    </w:p>
    <w:p w14:paraId="17649928" w14:textId="7C722C95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9B34A2">
        <w:rPr>
          <w:sz w:val="24"/>
          <w:lang w:val="es-MX"/>
        </w:rPr>
        <w:t>4</w:t>
      </w:r>
      <w:r>
        <w:rPr>
          <w:sz w:val="24"/>
          <w:lang w:val="es-MX"/>
        </w:rPr>
        <w:t xml:space="preserve"> 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7199881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Miguel Martínez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684D8A8E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9B34A2">
        <w:rPr>
          <w:sz w:val="24"/>
          <w:lang w:val="es-MX"/>
        </w:rPr>
        <w:t xml:space="preserve">Error en el portal </w:t>
      </w:r>
      <w:r w:rsidR="00F578A3">
        <w:rPr>
          <w:sz w:val="24"/>
          <w:lang w:val="es-MX"/>
        </w:rPr>
        <w:t xml:space="preserve">AXA y </w:t>
      </w:r>
      <w:r w:rsidR="009B34A2">
        <w:rPr>
          <w:sz w:val="24"/>
          <w:lang w:val="es-MX"/>
        </w:rPr>
        <w:t>Salud Web, no despliega los agentes</w:t>
      </w:r>
    </w:p>
    <w:p w14:paraId="15A74628" w14:textId="4428AC03" w:rsidR="00C9620D" w:rsidRPr="009B34A2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9B34A2" w:rsidRPr="004E551F">
          <w:rPr>
            <w:rStyle w:val="Hyperlink"/>
            <w:sz w:val="24"/>
          </w:rPr>
          <w:t>https://portal.axa.com.mx/SaludWeb/index.do</w:t>
        </w:r>
      </w:hyperlink>
      <w:r w:rsidR="009B34A2">
        <w:rPr>
          <w:sz w:val="24"/>
        </w:rPr>
        <w:t xml:space="preserve"> </w:t>
      </w:r>
    </w:p>
    <w:p w14:paraId="37D1D33D" w14:textId="07A19591" w:rsidR="009B34A2" w:rsidRPr="009B34A2" w:rsidRDefault="009B34A2">
      <w:pPr>
        <w:rPr>
          <w:sz w:val="24"/>
        </w:rPr>
      </w:pPr>
    </w:p>
    <w:p w14:paraId="5CF39D50" w14:textId="2CF749BE" w:rsidR="009B34A2" w:rsidRDefault="009B34A2">
      <w:pPr>
        <w:rPr>
          <w:sz w:val="24"/>
          <w:lang w:val="es-ES"/>
        </w:rPr>
      </w:pPr>
      <w:r>
        <w:rPr>
          <w:noProof/>
        </w:rPr>
        <w:drawing>
          <wp:inline distT="0" distB="0" distL="0" distR="0" wp14:anchorId="06E3DF48" wp14:editId="699890A8">
            <wp:extent cx="5486400" cy="28771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7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4D8C3" w14:textId="31868B79" w:rsidR="00F578A3" w:rsidRPr="009B34A2" w:rsidRDefault="00F578A3">
      <w:pPr>
        <w:rPr>
          <w:sz w:val="24"/>
          <w:lang w:val="es-ES"/>
        </w:rPr>
      </w:pPr>
      <w:r>
        <w:rPr>
          <w:noProof/>
        </w:rPr>
        <w:lastRenderedPageBreak/>
        <w:drawing>
          <wp:inline distT="0" distB="0" distL="0" distR="0" wp14:anchorId="179F6D6D" wp14:editId="71FBAAEF">
            <wp:extent cx="5486400" cy="39935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9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78A3" w:rsidRPr="009B34A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9639D"/>
    <w:rsid w:val="00321670"/>
    <w:rsid w:val="00326F90"/>
    <w:rsid w:val="005915F3"/>
    <w:rsid w:val="00620D5B"/>
    <w:rsid w:val="008A018D"/>
    <w:rsid w:val="009B34A2"/>
    <w:rsid w:val="00A544A1"/>
    <w:rsid w:val="00A57D35"/>
    <w:rsid w:val="00AA1D8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578A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SaludWeb/index.d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15</cp:revision>
  <dcterms:created xsi:type="dcterms:W3CDTF">2025-09-05T17:59:00Z</dcterms:created>
  <dcterms:modified xsi:type="dcterms:W3CDTF">2025-11-05T20:29:00Z</dcterms:modified>
  <cp:category/>
</cp:coreProperties>
</file>