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99C469" w14:textId="77777777" w:rsidR="00C9620D" w:rsidRPr="00A544A1" w:rsidRDefault="00A544A1">
      <w:pPr>
        <w:pStyle w:val="Ttulo1"/>
        <w:rPr>
          <w:lang w:val="es-MX"/>
        </w:rPr>
      </w:pPr>
      <w:r>
        <w:t>📄</w:t>
      </w:r>
      <w:r w:rsidRPr="00A544A1">
        <w:rPr>
          <w:lang w:val="es-MX"/>
        </w:rPr>
        <w:t xml:space="preserve"> Formato de Reporte</w:t>
      </w:r>
    </w:p>
    <w:p w14:paraId="6110F152" w14:textId="7EB32EDD" w:rsidR="00C9620D" w:rsidRPr="00A544A1" w:rsidRDefault="00A544A1">
      <w:pPr>
        <w:rPr>
          <w:lang w:val="es-MX"/>
        </w:rPr>
      </w:pPr>
      <w:r w:rsidRPr="00A544A1">
        <w:rPr>
          <w:sz w:val="24"/>
          <w:lang w:val="es-MX"/>
        </w:rPr>
        <w:t>Número de Reporte:</w:t>
      </w:r>
      <w:r>
        <w:rPr>
          <w:sz w:val="24"/>
          <w:lang w:val="es-MX"/>
        </w:rPr>
        <w:t xml:space="preserve">  </w:t>
      </w:r>
      <w:r w:rsidR="005E35C0" w:rsidRPr="005E35C0">
        <w:rPr>
          <w:sz w:val="24"/>
          <w:lang w:val="es-MX"/>
        </w:rPr>
        <w:t>INC27902865</w:t>
      </w:r>
    </w:p>
    <w:p w14:paraId="17649928" w14:textId="22F76998" w:rsidR="00A544A1" w:rsidRPr="00A544A1" w:rsidRDefault="00A544A1">
      <w:pPr>
        <w:rPr>
          <w:sz w:val="24"/>
          <w:lang w:val="es-MX"/>
        </w:rPr>
      </w:pPr>
      <w:r w:rsidRPr="00A544A1">
        <w:rPr>
          <w:sz w:val="24"/>
          <w:lang w:val="es-MX"/>
        </w:rPr>
        <w:t xml:space="preserve">Fecha del Reporte: </w:t>
      </w:r>
      <w:r>
        <w:rPr>
          <w:sz w:val="24"/>
          <w:lang w:val="es-MX"/>
        </w:rPr>
        <w:t xml:space="preserve"> </w:t>
      </w:r>
      <w:r w:rsidR="005E35C0">
        <w:rPr>
          <w:sz w:val="24"/>
          <w:lang w:val="es-MX"/>
        </w:rPr>
        <w:t>05</w:t>
      </w:r>
      <w:r>
        <w:rPr>
          <w:sz w:val="24"/>
          <w:lang w:val="es-MX"/>
        </w:rPr>
        <w:t xml:space="preserve"> de </w:t>
      </w:r>
      <w:r w:rsidR="005E35C0">
        <w:rPr>
          <w:sz w:val="24"/>
          <w:lang w:val="es-MX"/>
        </w:rPr>
        <w:t>noviembre</w:t>
      </w:r>
      <w:r>
        <w:rPr>
          <w:sz w:val="24"/>
          <w:lang w:val="es-MX"/>
        </w:rPr>
        <w:t xml:space="preserve"> de 2025</w:t>
      </w:r>
    </w:p>
    <w:p w14:paraId="368D5855" w14:textId="5359AF8B" w:rsidR="00C9620D" w:rsidRPr="00A544A1" w:rsidRDefault="00A544A1">
      <w:pPr>
        <w:rPr>
          <w:lang w:val="es-MX"/>
        </w:rPr>
      </w:pPr>
      <w:r w:rsidRPr="00A544A1">
        <w:rPr>
          <w:sz w:val="24"/>
          <w:lang w:val="es-MX"/>
        </w:rPr>
        <w:t>Persona que Reporta:</w:t>
      </w:r>
      <w:r w:rsidR="00077CDC">
        <w:rPr>
          <w:sz w:val="24"/>
          <w:lang w:val="es-MX"/>
        </w:rPr>
        <w:t xml:space="preserve"> </w:t>
      </w:r>
      <w:r w:rsidR="005E35C0">
        <w:rPr>
          <w:sz w:val="24"/>
          <w:lang w:val="es-MX"/>
        </w:rPr>
        <w:t xml:space="preserve">Paola </w:t>
      </w:r>
      <w:proofErr w:type="spellStart"/>
      <w:r w:rsidR="005E35C0">
        <w:rPr>
          <w:sz w:val="24"/>
          <w:lang w:val="es-MX"/>
        </w:rPr>
        <w:t>Renovatto</w:t>
      </w:r>
      <w:proofErr w:type="spellEnd"/>
      <w:r w:rsidR="00A57D35">
        <w:rPr>
          <w:sz w:val="24"/>
          <w:lang w:val="es-MX"/>
        </w:rPr>
        <w:br/>
      </w:r>
      <w:r w:rsidR="00A57D35">
        <w:rPr>
          <w:sz w:val="24"/>
          <w:lang w:val="es-MX"/>
        </w:rPr>
        <w:br/>
        <w:t xml:space="preserve">Atendió: </w:t>
      </w:r>
      <w:proofErr w:type="spellStart"/>
      <w:r w:rsidR="005E35C0">
        <w:rPr>
          <w:sz w:val="24"/>
          <w:lang w:val="es-MX"/>
        </w:rPr>
        <w:t>Jose</w:t>
      </w:r>
      <w:proofErr w:type="spellEnd"/>
      <w:r w:rsidR="005E35C0">
        <w:rPr>
          <w:sz w:val="24"/>
          <w:lang w:val="es-MX"/>
        </w:rPr>
        <w:t xml:space="preserve"> Juan </w:t>
      </w:r>
      <w:proofErr w:type="spellStart"/>
      <w:r w:rsidR="005E35C0">
        <w:rPr>
          <w:sz w:val="24"/>
          <w:lang w:val="es-MX"/>
        </w:rPr>
        <w:t>Lopez</w:t>
      </w:r>
      <w:proofErr w:type="spellEnd"/>
      <w:r w:rsidR="005E35C0">
        <w:rPr>
          <w:sz w:val="24"/>
          <w:lang w:val="es-MX"/>
        </w:rPr>
        <w:t xml:space="preserve"> </w:t>
      </w:r>
      <w:r w:rsidR="005E35C0">
        <w:rPr>
          <w:sz w:val="24"/>
          <w:lang w:val="es-MX"/>
        </w:rPr>
        <w:tab/>
      </w:r>
    </w:p>
    <w:p w14:paraId="1F03CAC1" w14:textId="2CC91E54" w:rsidR="00157B52" w:rsidRDefault="00A544A1">
      <w:pPr>
        <w:rPr>
          <w:sz w:val="24"/>
          <w:lang w:val="es-MX"/>
        </w:rPr>
      </w:pPr>
      <w:r w:rsidRPr="00A544A1">
        <w:rPr>
          <w:sz w:val="24"/>
          <w:lang w:val="es-MX"/>
        </w:rPr>
        <w:t xml:space="preserve">Descripción del Reporte: </w:t>
      </w:r>
      <w:r w:rsidR="005E35C0">
        <w:rPr>
          <w:sz w:val="24"/>
          <w:lang w:val="es-MX"/>
        </w:rPr>
        <w:t xml:space="preserve">Al querer consultar los agenten en el buscador no despliega ningún resultado sin mandar error </w:t>
      </w:r>
    </w:p>
    <w:p w14:paraId="1FB67E55" w14:textId="1F26FE72" w:rsidR="007F3E09" w:rsidRPr="005E35C0" w:rsidRDefault="00077CDC" w:rsidP="005E35C0">
      <w:pPr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E35C0">
        <w:rPr>
          <w:sz w:val="24"/>
        </w:rPr>
        <w:t>Enla</w:t>
      </w:r>
      <w:r w:rsidR="002E1CF3" w:rsidRPr="005E35C0">
        <w:rPr>
          <w:sz w:val="24"/>
        </w:rPr>
        <w:t>ce</w:t>
      </w:r>
      <w:r w:rsidRPr="005E35C0">
        <w:rPr>
          <w:sz w:val="24"/>
        </w:rPr>
        <w:t>:</w:t>
      </w:r>
      <w:r w:rsidR="005E35C0">
        <w:t xml:space="preserve"> </w:t>
      </w:r>
      <w:r w:rsidR="005E35C0" w:rsidRPr="005E35C0">
        <w:t>https://portal.axa.com.mx/MotorWorksites/MenuInicio.jsf?worksite=vsghdjE%3D&amp;rvn=1</w:t>
      </w:r>
    </w:p>
    <w:p w14:paraId="15A74628" w14:textId="197BE1A0" w:rsidR="00C9620D" w:rsidRPr="004F49F4" w:rsidRDefault="005E35C0">
      <w:pPr>
        <w:rPr>
          <w:sz w:val="24"/>
        </w:rPr>
      </w:pPr>
      <w:r>
        <w:rPr>
          <w:noProof/>
        </w:rPr>
        <w:drawing>
          <wp:inline distT="0" distB="0" distL="0" distR="0" wp14:anchorId="111CE084" wp14:editId="5996E2FB">
            <wp:extent cx="5486400" cy="3082925"/>
            <wp:effectExtent l="0" t="0" r="0" b="3175"/>
            <wp:docPr id="1005364751" name="Imagen 1" descr="Captura de pantalla de computadora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364751" name="Imagen 1" descr="Captura de pantalla de computadora&#10;&#10;El contenido generado por IA puede ser incorrecto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08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9620D" w:rsidRPr="004F49F4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connme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connme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convieta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convieta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81114688">
    <w:abstractNumId w:val="8"/>
  </w:num>
  <w:num w:numId="2" w16cid:durableId="1005783747">
    <w:abstractNumId w:val="6"/>
  </w:num>
  <w:num w:numId="3" w16cid:durableId="1376810636">
    <w:abstractNumId w:val="5"/>
  </w:num>
  <w:num w:numId="4" w16cid:durableId="1310479534">
    <w:abstractNumId w:val="4"/>
  </w:num>
  <w:num w:numId="5" w16cid:durableId="663826698">
    <w:abstractNumId w:val="7"/>
  </w:num>
  <w:num w:numId="6" w16cid:durableId="1427270299">
    <w:abstractNumId w:val="3"/>
  </w:num>
  <w:num w:numId="7" w16cid:durableId="752705823">
    <w:abstractNumId w:val="2"/>
  </w:num>
  <w:num w:numId="8" w16cid:durableId="1028870234">
    <w:abstractNumId w:val="1"/>
  </w:num>
  <w:num w:numId="9" w16cid:durableId="18759215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77CDC"/>
    <w:rsid w:val="0015074B"/>
    <w:rsid w:val="00157B52"/>
    <w:rsid w:val="0025147D"/>
    <w:rsid w:val="0029639D"/>
    <w:rsid w:val="002E1CF3"/>
    <w:rsid w:val="00326F90"/>
    <w:rsid w:val="003D68FB"/>
    <w:rsid w:val="004D4F8C"/>
    <w:rsid w:val="004F49F4"/>
    <w:rsid w:val="00514117"/>
    <w:rsid w:val="005E35C0"/>
    <w:rsid w:val="00620D5B"/>
    <w:rsid w:val="00741996"/>
    <w:rsid w:val="007E2461"/>
    <w:rsid w:val="007F3E09"/>
    <w:rsid w:val="00854CD8"/>
    <w:rsid w:val="0087788A"/>
    <w:rsid w:val="009E2951"/>
    <w:rsid w:val="00A544A1"/>
    <w:rsid w:val="00A57D35"/>
    <w:rsid w:val="00AA1D8D"/>
    <w:rsid w:val="00AB0A34"/>
    <w:rsid w:val="00B47730"/>
    <w:rsid w:val="00C20764"/>
    <w:rsid w:val="00C9620D"/>
    <w:rsid w:val="00CB0664"/>
    <w:rsid w:val="00D215DC"/>
    <w:rsid w:val="00EB2A5C"/>
    <w:rsid w:val="00EC4742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725AFD8"/>
  <w14:defaultImageDpi w14:val="300"/>
  <w15:docId w15:val="{5388EDF9-F9C7-45E7-BE98-3542EDBA9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Ttulo1">
    <w:name w:val="heading 1"/>
    <w:basedOn w:val="Normal"/>
    <w:next w:val="Normal"/>
    <w:link w:val="Ttulo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18BF"/>
  </w:style>
  <w:style w:type="paragraph" w:styleId="Piedepgina">
    <w:name w:val="footer"/>
    <w:basedOn w:val="Normal"/>
    <w:link w:val="Piedepgina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18BF"/>
  </w:style>
  <w:style w:type="paragraph" w:styleId="Sinespaciado">
    <w:name w:val="No Spacing"/>
    <w:uiPriority w:val="1"/>
    <w:qFormat/>
    <w:rsid w:val="00FC693F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unhideWhenUsed/>
    <w:rsid w:val="00AA1D8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A1D8D"/>
  </w:style>
  <w:style w:type="paragraph" w:styleId="Textoindependiente2">
    <w:name w:val="Body Text 2"/>
    <w:basedOn w:val="Normal"/>
    <w:link w:val="Textoindependiente2Car"/>
    <w:uiPriority w:val="99"/>
    <w:unhideWhenUsed/>
    <w:rsid w:val="00AA1D8D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AA1D8D"/>
  </w:style>
  <w:style w:type="paragraph" w:styleId="Textoindependiente3">
    <w:name w:val="Body Text 3"/>
    <w:basedOn w:val="Normal"/>
    <w:link w:val="Textoindependien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AA1D8D"/>
    <w:rPr>
      <w:sz w:val="16"/>
      <w:szCs w:val="16"/>
    </w:rPr>
  </w:style>
  <w:style w:type="paragraph" w:styleId="Lista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aconvieta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aconvieta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aconvieta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aconnme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aconnme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aconnme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Continuarlista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Continuarlista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Continuarlista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omacro">
    <w:name w:val="macro"/>
    <w:link w:val="Texto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rsid w:val="0029639D"/>
    <w:rPr>
      <w:rFonts w:ascii="Courier" w:hAnsi="Courier"/>
      <w:sz w:val="20"/>
      <w:szCs w:val="20"/>
    </w:rPr>
  </w:style>
  <w:style w:type="paragraph" w:styleId="Cita">
    <w:name w:val="Quote"/>
    <w:basedOn w:val="Normal"/>
    <w:next w:val="Normal"/>
    <w:link w:val="CitaCar"/>
    <w:uiPriority w:val="29"/>
    <w:qFormat/>
    <w:rsid w:val="00FC693F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FC693F"/>
    <w:rPr>
      <w:i/>
      <w:iCs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Textoennegrita">
    <w:name w:val="Strong"/>
    <w:basedOn w:val="Fuentedeprrafopredeter"/>
    <w:uiPriority w:val="22"/>
    <w:qFormat/>
    <w:rsid w:val="00FC693F"/>
    <w:rPr>
      <w:b/>
      <w:bCs/>
    </w:rPr>
  </w:style>
  <w:style w:type="character" w:styleId="nfasis">
    <w:name w:val="Emphasis"/>
    <w:basedOn w:val="Fuentedeprrafopredeter"/>
    <w:uiPriority w:val="20"/>
    <w:qFormat/>
    <w:rsid w:val="00FC693F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C693F"/>
    <w:rPr>
      <w:b/>
      <w:bCs/>
      <w:i/>
      <w:iCs/>
      <w:color w:val="4F81BD" w:themeColor="accent1"/>
    </w:rPr>
  </w:style>
  <w:style w:type="character" w:styleId="nfasissutil">
    <w:name w:val="Subtle Emphasis"/>
    <w:basedOn w:val="Fuentedeprrafopredeter"/>
    <w:uiPriority w:val="19"/>
    <w:qFormat/>
    <w:rsid w:val="00FC693F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FC693F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FC693F"/>
    <w:rPr>
      <w:smallCaps/>
      <w:color w:val="C0504D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FC693F"/>
    <w:rPr>
      <w:b/>
      <w:bCs/>
      <w:smallCaps/>
      <w:spacing w:val="5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FC693F"/>
    <w:pPr>
      <w:outlineLvl w:val="9"/>
    </w:pPr>
  </w:style>
  <w:style w:type="table" w:styleId="Tablaconcuadrcula">
    <w:name w:val="Table Grid"/>
    <w:basedOn w:val="Tabla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claro">
    <w:name w:val="Light Shading"/>
    <w:basedOn w:val="Tabla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3">
    <w:name w:val="Light Shading Accent 3"/>
    <w:basedOn w:val="Tabla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4">
    <w:name w:val="Light Shading Accent 4"/>
    <w:basedOn w:val="Tabla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5">
    <w:name w:val="Light Shading Accent 5"/>
    <w:basedOn w:val="Tabla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-nfasis6">
    <w:name w:val="Light Shading Accent 6"/>
    <w:basedOn w:val="Tabla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aclara">
    <w:name w:val="Light List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is2">
    <w:name w:val="Light List Accent 2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is4">
    <w:name w:val="Light List Accent 4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is5">
    <w:name w:val="Light List Accent 5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is6">
    <w:name w:val="Light List Accent 6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clara">
    <w:name w:val="Light Grid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uadrculaclara-nfasis2">
    <w:name w:val="Light Grid Accent 2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Cuadrculaclara-nfasis3">
    <w:name w:val="Light Grid Accent 3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Cuadrculaclara-nfasis4">
    <w:name w:val="Light Grid Accent 4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Cuadrculaclara-nfasis5">
    <w:name w:val="Light Grid Accent 5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Cuadrculaclara-nfasis6">
    <w:name w:val="Light Grid Accent 6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ombreadomedio1">
    <w:name w:val="Medium Shading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edia1">
    <w:name w:val="Medium Lis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edia1-nfasis2">
    <w:name w:val="Medium List 1 Accent 2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edia1-nfasis3">
    <w:name w:val="Medium List 1 Accent 3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edia1-nfasis4">
    <w:name w:val="Medium List 1 Accent 4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edia1-nfasis5">
    <w:name w:val="Medium List 1 Accent 5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edia1-nfasis6">
    <w:name w:val="Medium List 1 Accent 6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edia2">
    <w:name w:val="Medium Lis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media1">
    <w:name w:val="Medium Grid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media1-nfasis2">
    <w:name w:val="Medium Grid 1 Accent 2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1-nfasis3">
    <w:name w:val="Medium Grid 1 Accent 3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1-nfasis4">
    <w:name w:val="Medium Grid 1 Accent 4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media1-nfasis6">
    <w:name w:val="Medium Grid 1 Accent 6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uadrculamedia2">
    <w:name w:val="Medium Grid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3-nfasis2">
    <w:name w:val="Medium Grid 3 Accent 2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Cuadrculamedia3-nfasis3">
    <w:name w:val="Medium Grid 3 Accent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Cuadrculamedia3-nfasis4">
    <w:name w:val="Medium Grid 3 Accent 4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uadrculamedia3-nfasis6">
    <w:name w:val="Medium Grid 3 Accent 6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oscura">
    <w:name w:val="Dark List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oscura-nfasis2">
    <w:name w:val="Dark List Accent 2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oscura-nfasis3">
    <w:name w:val="Dark List Accent 3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oscura-nfasis4">
    <w:name w:val="Dark List Accent 4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oscura-nfasis5">
    <w:name w:val="Dark List Accent 5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oscura-nfasis6">
    <w:name w:val="Dark List Accent 6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ombreadovistoso">
    <w:name w:val="Colorful Shading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vistosa">
    <w:name w:val="Colorful List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vistosa-nfasis2">
    <w:name w:val="Colorful List Accent 2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vistosa-nfasis3">
    <w:name w:val="Colorful List Accent 3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vistosa-nfasis4">
    <w:name w:val="Colorful List Accent 4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vistosa-nfasis5">
    <w:name w:val="Colorful List Accent 5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6">
    <w:name w:val="Colorful List Accent 6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uadrculavistosa">
    <w:name w:val="Colorful Grid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NormalWeb">
    <w:name w:val="Normal (Web)"/>
    <w:basedOn w:val="Normal"/>
    <w:uiPriority w:val="99"/>
    <w:semiHidden/>
    <w:unhideWhenUsed/>
    <w:rsid w:val="00077C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077CDC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2E1CF3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EB2A5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36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57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374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Sistemas Rino Risk</cp:lastModifiedBy>
  <cp:revision>22</cp:revision>
  <dcterms:created xsi:type="dcterms:W3CDTF">2025-09-05T17:59:00Z</dcterms:created>
  <dcterms:modified xsi:type="dcterms:W3CDTF">2025-11-05T16:19:00Z</dcterms:modified>
  <cp:category/>
</cp:coreProperties>
</file>