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0B9AEB42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D45E0E" w:rsidRPr="00D45E0E">
        <w:rPr>
          <w:sz w:val="24"/>
          <w:lang w:val="es-MX"/>
        </w:rPr>
        <w:t>INC27733407</w:t>
      </w:r>
    </w:p>
    <w:p w14:paraId="17649928" w14:textId="6092B199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D45E0E">
        <w:rPr>
          <w:sz w:val="24"/>
          <w:lang w:val="es-MX"/>
        </w:rPr>
        <w:t>21</w:t>
      </w:r>
      <w:r>
        <w:rPr>
          <w:sz w:val="24"/>
          <w:lang w:val="es-MX"/>
        </w:rPr>
        <w:t xml:space="preserve"> de </w:t>
      </w:r>
      <w:r w:rsidR="009E78D8">
        <w:rPr>
          <w:sz w:val="24"/>
          <w:lang w:val="es-MX"/>
        </w:rPr>
        <w:t>octubre</w:t>
      </w:r>
      <w:r>
        <w:rPr>
          <w:sz w:val="24"/>
          <w:lang w:val="es-MX"/>
        </w:rPr>
        <w:t xml:space="preserve"> de 2025</w:t>
      </w:r>
    </w:p>
    <w:p w14:paraId="368D5855" w14:textId="23E3F5FF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Persona que Reporta: </w:t>
      </w:r>
      <w:r w:rsidR="00D45E0E">
        <w:rPr>
          <w:sz w:val="24"/>
          <w:lang w:val="es-MX"/>
        </w:rPr>
        <w:t>Eduardo Hidalgo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Oscar </w:t>
      </w:r>
      <w:r w:rsidR="00747262">
        <w:rPr>
          <w:sz w:val="24"/>
          <w:lang w:val="es-MX"/>
        </w:rPr>
        <w:t>Hernández</w:t>
      </w:r>
    </w:p>
    <w:p w14:paraId="678287F9" w14:textId="6939887E" w:rsidR="00C9620D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 w:rsidR="00747262">
        <w:rPr>
          <w:sz w:val="24"/>
          <w:lang w:val="es-MX"/>
        </w:rPr>
        <w:t xml:space="preserve">Error en el portal </w:t>
      </w:r>
      <w:proofErr w:type="spellStart"/>
      <w:r w:rsidR="00747262">
        <w:rPr>
          <w:sz w:val="24"/>
          <w:lang w:val="es-MX"/>
        </w:rPr>
        <w:t>Cotizador</w:t>
      </w:r>
      <w:proofErr w:type="spellEnd"/>
      <w:r w:rsidR="00747262">
        <w:rPr>
          <w:sz w:val="24"/>
          <w:lang w:val="es-MX"/>
        </w:rPr>
        <w:t xml:space="preserve"> y emisor auto individual</w:t>
      </w:r>
    </w:p>
    <w:p w14:paraId="2E6D70DE" w14:textId="00EF0B40" w:rsidR="00C04766" w:rsidRPr="00C04766" w:rsidRDefault="00C04766">
      <w:pPr>
        <w:rPr>
          <w:sz w:val="24"/>
        </w:rPr>
      </w:pPr>
      <w:r w:rsidRPr="00C04766">
        <w:rPr>
          <w:sz w:val="24"/>
        </w:rPr>
        <w:t>Enlace:</w:t>
      </w:r>
      <w:r w:rsidRPr="00C04766">
        <w:t xml:space="preserve"> </w:t>
      </w:r>
      <w:hyperlink r:id="rId6" w:history="1">
        <w:r w:rsidR="00D45E0E" w:rsidRPr="00D2628F">
          <w:rPr>
            <w:rStyle w:val="Hyperlink"/>
          </w:rPr>
          <w:t>https://portal.axa.com.mx/MotorWorksites/MenuInicio.jsf?worksite=vsghdjE%3D</w:t>
        </w:r>
      </w:hyperlink>
      <w:r w:rsidR="00D45E0E">
        <w:t xml:space="preserve"> </w:t>
      </w:r>
    </w:p>
    <w:p w14:paraId="2D756EDF" w14:textId="355A3813" w:rsidR="009E78D8" w:rsidRPr="00C04766" w:rsidRDefault="00D45E0E" w:rsidP="009E78D8">
      <w:pPr>
        <w:pStyle w:val="NormalWeb"/>
      </w:pPr>
      <w:r>
        <w:rPr>
          <w:noProof/>
        </w:rPr>
        <w:drawing>
          <wp:inline distT="0" distB="0" distL="0" distR="0" wp14:anchorId="4DFBF6A4" wp14:editId="10763F65">
            <wp:extent cx="5486400" cy="29241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E78D8" w:rsidRPr="00C0476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90208"/>
    <w:rsid w:val="0025147D"/>
    <w:rsid w:val="0029639D"/>
    <w:rsid w:val="00326F90"/>
    <w:rsid w:val="00620D5B"/>
    <w:rsid w:val="00747262"/>
    <w:rsid w:val="009E78D8"/>
    <w:rsid w:val="00A544A1"/>
    <w:rsid w:val="00A57D35"/>
    <w:rsid w:val="00AA1D8D"/>
    <w:rsid w:val="00AA74A6"/>
    <w:rsid w:val="00B47730"/>
    <w:rsid w:val="00C04766"/>
    <w:rsid w:val="00C20764"/>
    <w:rsid w:val="00C9620D"/>
    <w:rsid w:val="00CB0664"/>
    <w:rsid w:val="00D45E0E"/>
    <w:rsid w:val="00D75263"/>
    <w:rsid w:val="00DB3B4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C0476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476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B3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rtal.axa.com.mx/MotorWorksites/MenuInicio.jsf?worksite=vsghdjE%3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64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20</cp:revision>
  <dcterms:created xsi:type="dcterms:W3CDTF">2025-09-05T17:59:00Z</dcterms:created>
  <dcterms:modified xsi:type="dcterms:W3CDTF">2025-10-21T17:03:00Z</dcterms:modified>
  <cp:category/>
</cp:coreProperties>
</file>