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9C469" w14:textId="77777777" w:rsidR="00C9620D" w:rsidRPr="00A544A1" w:rsidRDefault="00A544A1">
      <w:pPr>
        <w:pStyle w:val="Heading1"/>
        <w:rPr>
          <w:lang w:val="es-MX"/>
        </w:rPr>
      </w:pPr>
      <w:r>
        <w:t>📄</w:t>
      </w:r>
      <w:r w:rsidRPr="00A544A1">
        <w:rPr>
          <w:lang w:val="es-MX"/>
        </w:rPr>
        <w:t xml:space="preserve"> Formato de Reporte</w:t>
      </w:r>
    </w:p>
    <w:p w14:paraId="6110F152" w14:textId="0AC59DD1" w:rsidR="00C9620D" w:rsidRPr="00A544A1" w:rsidRDefault="00A544A1">
      <w:pPr>
        <w:rPr>
          <w:lang w:val="es-MX"/>
        </w:rPr>
      </w:pPr>
      <w:r w:rsidRPr="00A544A1">
        <w:rPr>
          <w:sz w:val="24"/>
          <w:lang w:val="es-MX"/>
        </w:rPr>
        <w:t>Número de Reporte:</w:t>
      </w:r>
      <w:r>
        <w:rPr>
          <w:sz w:val="24"/>
          <w:lang w:val="es-MX"/>
        </w:rPr>
        <w:t xml:space="preserve">  </w:t>
      </w:r>
      <w:r w:rsidR="00F37EC2" w:rsidRPr="00F37EC2">
        <w:rPr>
          <w:sz w:val="24"/>
          <w:lang w:val="es-MX"/>
        </w:rPr>
        <w:t>INC27625153</w:t>
      </w:r>
    </w:p>
    <w:p w14:paraId="17649928" w14:textId="567296A1" w:rsidR="00A544A1" w:rsidRPr="00A544A1" w:rsidRDefault="00A544A1">
      <w:pPr>
        <w:rPr>
          <w:sz w:val="24"/>
          <w:lang w:val="es-MX"/>
        </w:rPr>
      </w:pPr>
      <w:r w:rsidRPr="00A544A1">
        <w:rPr>
          <w:sz w:val="24"/>
          <w:lang w:val="es-MX"/>
        </w:rPr>
        <w:t xml:space="preserve">Fecha del Reporte: </w:t>
      </w:r>
      <w:r>
        <w:rPr>
          <w:sz w:val="24"/>
          <w:lang w:val="es-MX"/>
        </w:rPr>
        <w:t xml:space="preserve"> </w:t>
      </w:r>
      <w:r w:rsidR="00F37EC2">
        <w:rPr>
          <w:sz w:val="24"/>
          <w:lang w:val="es-MX"/>
        </w:rPr>
        <w:t>9</w:t>
      </w:r>
      <w:r>
        <w:rPr>
          <w:sz w:val="24"/>
          <w:lang w:val="es-MX"/>
        </w:rPr>
        <w:t xml:space="preserve"> de </w:t>
      </w:r>
      <w:r w:rsidR="00D9618A">
        <w:rPr>
          <w:sz w:val="24"/>
          <w:lang w:val="es-MX"/>
        </w:rPr>
        <w:t>octubre</w:t>
      </w:r>
      <w:r>
        <w:rPr>
          <w:sz w:val="24"/>
          <w:lang w:val="es-MX"/>
        </w:rPr>
        <w:t xml:space="preserve"> de 2025</w:t>
      </w:r>
    </w:p>
    <w:p w14:paraId="368D5855" w14:textId="59105AAB" w:rsidR="00C9620D" w:rsidRPr="00A544A1" w:rsidRDefault="00A544A1">
      <w:pPr>
        <w:rPr>
          <w:lang w:val="es-MX"/>
        </w:rPr>
      </w:pPr>
      <w:r w:rsidRPr="00A544A1">
        <w:rPr>
          <w:sz w:val="24"/>
          <w:lang w:val="es-MX"/>
        </w:rPr>
        <w:t xml:space="preserve">Persona que Reporta: </w:t>
      </w:r>
      <w:r w:rsidR="00F37EC2">
        <w:rPr>
          <w:sz w:val="24"/>
          <w:lang w:val="es-MX"/>
        </w:rPr>
        <w:t>Aldo Fernando</w:t>
      </w:r>
      <w:r w:rsidR="00A57D35">
        <w:rPr>
          <w:sz w:val="24"/>
          <w:lang w:val="es-MX"/>
        </w:rPr>
        <w:br/>
      </w:r>
      <w:r w:rsidR="00A57D35">
        <w:rPr>
          <w:sz w:val="24"/>
          <w:lang w:val="es-MX"/>
        </w:rPr>
        <w:br/>
        <w:t>Atendió: Oscar Hernandez</w:t>
      </w:r>
    </w:p>
    <w:p w14:paraId="0D90171B" w14:textId="4DFF11B5" w:rsidR="00D9618A" w:rsidRDefault="00A544A1">
      <w:pPr>
        <w:rPr>
          <w:sz w:val="24"/>
          <w:lang w:val="es-MX"/>
        </w:rPr>
      </w:pPr>
      <w:r w:rsidRPr="00A544A1">
        <w:rPr>
          <w:sz w:val="24"/>
          <w:lang w:val="es-MX"/>
        </w:rPr>
        <w:t xml:space="preserve">Descripción del Reporte: </w:t>
      </w:r>
      <w:r>
        <w:rPr>
          <w:sz w:val="24"/>
          <w:lang w:val="es-MX"/>
        </w:rPr>
        <w:t xml:space="preserve">Error en el </w:t>
      </w:r>
      <w:r w:rsidR="00F37EC2">
        <w:rPr>
          <w:sz w:val="24"/>
          <w:lang w:val="es-MX"/>
        </w:rPr>
        <w:t>portal AXA no se envían las notificaciones al correo electrónico configurado</w:t>
      </w:r>
      <w:r>
        <w:rPr>
          <w:sz w:val="24"/>
          <w:lang w:val="es-MX"/>
        </w:rPr>
        <w:br/>
      </w:r>
    </w:p>
    <w:p w14:paraId="527C05A6" w14:textId="1C13D3D3" w:rsidR="00D9618A" w:rsidRPr="00D9618A" w:rsidRDefault="00D9618A">
      <w:pPr>
        <w:rPr>
          <w:sz w:val="24"/>
        </w:rPr>
      </w:pPr>
      <w:r w:rsidRPr="00D9618A">
        <w:rPr>
          <w:sz w:val="24"/>
        </w:rPr>
        <w:t xml:space="preserve">Enlace: </w:t>
      </w:r>
      <w:hyperlink r:id="rId6" w:history="1">
        <w:r w:rsidR="00F37EC2" w:rsidRPr="00E65D91">
          <w:rPr>
            <w:rStyle w:val="Hyperlink"/>
            <w:sz w:val="24"/>
          </w:rPr>
          <w:t>https://cloud.distribuidores.axa.com.mx/group/distribucion/notificaciones</w:t>
        </w:r>
      </w:hyperlink>
      <w:r w:rsidR="00F37EC2">
        <w:rPr>
          <w:sz w:val="24"/>
        </w:rPr>
        <w:t xml:space="preserve"> </w:t>
      </w:r>
    </w:p>
    <w:p w14:paraId="678287F9" w14:textId="373B1DA6" w:rsidR="00C9620D" w:rsidRPr="00A544A1" w:rsidRDefault="00A544A1">
      <w:pPr>
        <w:rPr>
          <w:lang w:val="es-MX"/>
        </w:rPr>
      </w:pPr>
      <w:r w:rsidRPr="00D9618A">
        <w:rPr>
          <w:sz w:val="24"/>
        </w:rPr>
        <w:br/>
      </w:r>
      <w:r w:rsidR="00F37EC2" w:rsidRPr="00F37EC2">
        <w:rPr>
          <w:noProof/>
          <w:lang w:val="es-MX"/>
        </w:rPr>
        <w:drawing>
          <wp:inline distT="0" distB="0" distL="0" distR="0" wp14:anchorId="71ED4A09" wp14:editId="46863CA2">
            <wp:extent cx="5486400" cy="2927350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92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A74628" w14:textId="77777777" w:rsidR="00C9620D" w:rsidRPr="00A544A1" w:rsidRDefault="00A544A1">
      <w:pPr>
        <w:rPr>
          <w:lang w:val="es-MX"/>
        </w:rPr>
      </w:pPr>
      <w:r w:rsidRPr="00A544A1">
        <w:rPr>
          <w:lang w:val="es-MX"/>
        </w:rPr>
        <w:br/>
      </w:r>
      <w:r w:rsidRPr="00A544A1">
        <w:rPr>
          <w:lang w:val="es-MX"/>
        </w:rPr>
        <w:br/>
      </w:r>
      <w:r w:rsidRPr="00A544A1">
        <w:rPr>
          <w:lang w:val="es-MX"/>
        </w:rPr>
        <w:br/>
      </w:r>
      <w:r w:rsidRPr="00A544A1">
        <w:rPr>
          <w:lang w:val="es-MX"/>
        </w:rPr>
        <w:br/>
      </w:r>
      <w:r w:rsidRPr="00A544A1">
        <w:rPr>
          <w:lang w:val="es-MX"/>
        </w:rPr>
        <w:br/>
      </w:r>
    </w:p>
    <w:sectPr w:rsidR="00C9620D" w:rsidRPr="00A544A1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25147D"/>
    <w:rsid w:val="0029639D"/>
    <w:rsid w:val="00326F90"/>
    <w:rsid w:val="00620D5B"/>
    <w:rsid w:val="008A018D"/>
    <w:rsid w:val="00A544A1"/>
    <w:rsid w:val="00A57D35"/>
    <w:rsid w:val="00AA1D8D"/>
    <w:rsid w:val="00B47730"/>
    <w:rsid w:val="00C20764"/>
    <w:rsid w:val="00C9620D"/>
    <w:rsid w:val="00CB0664"/>
    <w:rsid w:val="00D9618A"/>
    <w:rsid w:val="00F37EC2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25AFD8"/>
  <w14:defaultImageDpi w14:val="300"/>
  <w15:docId w15:val="{5388EDF9-F9C7-45E7-BE98-3542EDBA9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D9618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961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loud.distribuidores.axa.com.mx/group/distribucion/notificacione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69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452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Sistemas Rino Risk</cp:lastModifiedBy>
  <cp:revision>7</cp:revision>
  <dcterms:created xsi:type="dcterms:W3CDTF">2025-09-05T17:59:00Z</dcterms:created>
  <dcterms:modified xsi:type="dcterms:W3CDTF">2025-10-09T17:02:00Z</dcterms:modified>
  <cp:category/>
</cp:coreProperties>
</file>