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C469" w14:textId="77777777" w:rsidR="00C9620D" w:rsidRPr="00A544A1" w:rsidRDefault="00A544A1">
      <w:pPr>
        <w:pStyle w:val="Heading1"/>
        <w:rPr>
          <w:lang w:val="es-MX"/>
        </w:rPr>
      </w:pPr>
      <w:r>
        <w:t>📄</w:t>
      </w:r>
      <w:r w:rsidRPr="00A544A1">
        <w:rPr>
          <w:lang w:val="es-MX"/>
        </w:rPr>
        <w:t xml:space="preserve"> Formato de Reporte</w:t>
      </w:r>
    </w:p>
    <w:p w14:paraId="6110F152" w14:textId="574340DE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>Número de Reporte:</w:t>
      </w:r>
      <w:r>
        <w:rPr>
          <w:sz w:val="24"/>
          <w:lang w:val="es-MX"/>
        </w:rPr>
        <w:t xml:space="preserve">  </w:t>
      </w:r>
      <w:r w:rsidR="00747262" w:rsidRPr="00747262">
        <w:rPr>
          <w:sz w:val="24"/>
          <w:lang w:val="es-MX"/>
        </w:rPr>
        <w:t>INC27700447</w:t>
      </w:r>
    </w:p>
    <w:p w14:paraId="17649928" w14:textId="3DE02D64" w:rsidR="00A544A1" w:rsidRPr="00A544A1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Fecha del Reporte: </w:t>
      </w:r>
      <w:r>
        <w:rPr>
          <w:sz w:val="24"/>
          <w:lang w:val="es-MX"/>
        </w:rPr>
        <w:t xml:space="preserve"> </w:t>
      </w:r>
      <w:r w:rsidR="009E78D8">
        <w:rPr>
          <w:sz w:val="24"/>
          <w:lang w:val="es-MX"/>
        </w:rPr>
        <w:t>1</w:t>
      </w:r>
      <w:r w:rsidR="00747262">
        <w:rPr>
          <w:sz w:val="24"/>
          <w:lang w:val="es-MX"/>
        </w:rPr>
        <w:t>7</w:t>
      </w:r>
      <w:r>
        <w:rPr>
          <w:sz w:val="24"/>
          <w:lang w:val="es-MX"/>
        </w:rPr>
        <w:t xml:space="preserve"> de </w:t>
      </w:r>
      <w:r w:rsidR="009E78D8">
        <w:rPr>
          <w:sz w:val="24"/>
          <w:lang w:val="es-MX"/>
        </w:rPr>
        <w:t>octubre</w:t>
      </w:r>
      <w:r>
        <w:rPr>
          <w:sz w:val="24"/>
          <w:lang w:val="es-MX"/>
        </w:rPr>
        <w:t xml:space="preserve"> de 2025</w:t>
      </w:r>
    </w:p>
    <w:p w14:paraId="368D5855" w14:textId="66BF6C95" w:rsidR="00C9620D" w:rsidRPr="00A544A1" w:rsidRDefault="00A544A1">
      <w:pPr>
        <w:rPr>
          <w:lang w:val="es-MX"/>
        </w:rPr>
      </w:pPr>
      <w:r w:rsidRPr="00A544A1">
        <w:rPr>
          <w:sz w:val="24"/>
          <w:lang w:val="es-MX"/>
        </w:rPr>
        <w:t xml:space="preserve">Persona que Reporta: </w:t>
      </w:r>
      <w:r w:rsidR="00747262">
        <w:rPr>
          <w:sz w:val="24"/>
          <w:lang w:val="es-MX"/>
        </w:rPr>
        <w:t>Arlene García</w:t>
      </w:r>
      <w:r w:rsidR="00A57D35">
        <w:rPr>
          <w:sz w:val="24"/>
          <w:lang w:val="es-MX"/>
        </w:rPr>
        <w:br/>
      </w:r>
      <w:r w:rsidR="00A57D35">
        <w:rPr>
          <w:sz w:val="24"/>
          <w:lang w:val="es-MX"/>
        </w:rPr>
        <w:br/>
        <w:t xml:space="preserve">Atendió: Oscar </w:t>
      </w:r>
      <w:r w:rsidR="00747262">
        <w:rPr>
          <w:sz w:val="24"/>
          <w:lang w:val="es-MX"/>
        </w:rPr>
        <w:t>Hernández</w:t>
      </w:r>
    </w:p>
    <w:p w14:paraId="678287F9" w14:textId="6939887E" w:rsidR="00C9620D" w:rsidRDefault="00A544A1">
      <w:pPr>
        <w:rPr>
          <w:sz w:val="24"/>
          <w:lang w:val="es-MX"/>
        </w:rPr>
      </w:pPr>
      <w:r w:rsidRPr="00A544A1">
        <w:rPr>
          <w:sz w:val="24"/>
          <w:lang w:val="es-MX"/>
        </w:rPr>
        <w:t xml:space="preserve">Descripción del Reporte: </w:t>
      </w:r>
      <w:r w:rsidR="00747262">
        <w:rPr>
          <w:sz w:val="24"/>
          <w:lang w:val="es-MX"/>
        </w:rPr>
        <w:t>Error en el portal Cotizador y emisor auto individual</w:t>
      </w:r>
    </w:p>
    <w:p w14:paraId="2E6D70DE" w14:textId="7EABDBCE" w:rsidR="00C04766" w:rsidRPr="00C04766" w:rsidRDefault="00C04766">
      <w:pPr>
        <w:rPr>
          <w:sz w:val="24"/>
        </w:rPr>
      </w:pPr>
      <w:r w:rsidRPr="00C04766">
        <w:rPr>
          <w:sz w:val="24"/>
        </w:rPr>
        <w:t>Enlace:</w:t>
      </w:r>
      <w:r w:rsidRPr="00C04766">
        <w:t xml:space="preserve"> </w:t>
      </w:r>
      <w:hyperlink r:id="rId6" w:history="1">
        <w:r w:rsidR="00747262" w:rsidRPr="00BE7885">
          <w:rPr>
            <w:rStyle w:val="Hyperlink"/>
          </w:rPr>
          <w:t>https://portal.axa.com.mx/MotorWorksites/MenuInicio.jsf?worksite=vsghdjE%3D&amp;rvn=1</w:t>
        </w:r>
      </w:hyperlink>
    </w:p>
    <w:p w14:paraId="2D756EDF" w14:textId="0C05C4C6" w:rsidR="009E78D8" w:rsidRPr="00C04766" w:rsidRDefault="00747262" w:rsidP="009E78D8">
      <w:pPr>
        <w:pStyle w:val="NormalWeb"/>
      </w:pPr>
      <w:r>
        <w:rPr>
          <w:noProof/>
        </w:rPr>
        <w:drawing>
          <wp:inline distT="0" distB="0" distL="0" distR="0" wp14:anchorId="5648462E" wp14:editId="1DAB0838">
            <wp:extent cx="5486400" cy="29349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3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E78D8" w:rsidRPr="00C0476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90208"/>
    <w:rsid w:val="0025147D"/>
    <w:rsid w:val="0029639D"/>
    <w:rsid w:val="00326F90"/>
    <w:rsid w:val="00620D5B"/>
    <w:rsid w:val="00747262"/>
    <w:rsid w:val="009E78D8"/>
    <w:rsid w:val="00A544A1"/>
    <w:rsid w:val="00A57D35"/>
    <w:rsid w:val="00AA1D8D"/>
    <w:rsid w:val="00AA74A6"/>
    <w:rsid w:val="00B47730"/>
    <w:rsid w:val="00C04766"/>
    <w:rsid w:val="00C20764"/>
    <w:rsid w:val="00C9620D"/>
    <w:rsid w:val="00CB0664"/>
    <w:rsid w:val="00D75263"/>
    <w:rsid w:val="00DB3B4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5AFD8"/>
  <w14:defaultImageDpi w14:val="300"/>
  <w15:docId w15:val="{5388EDF9-F9C7-45E7-BE98-3542EDB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C0476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476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B3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rtal.axa.com.mx/MotorWorksites/MenuInicio.jsf?worksite=vsghdjE%3D&amp;rvn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65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Sistemas Rino Risk</cp:lastModifiedBy>
  <cp:revision>19</cp:revision>
  <dcterms:created xsi:type="dcterms:W3CDTF">2025-09-05T17:59:00Z</dcterms:created>
  <dcterms:modified xsi:type="dcterms:W3CDTF">2025-10-17T20:17:00Z</dcterms:modified>
  <cp:category/>
</cp:coreProperties>
</file>