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6EF03A72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0F1059" w:rsidRPr="000F1059">
        <w:rPr>
          <w:sz w:val="24"/>
          <w:lang w:val="es-MX"/>
        </w:rPr>
        <w:t>INC27635070</w:t>
      </w:r>
    </w:p>
    <w:p w14:paraId="17649928" w14:textId="4D7EDBB3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0F1059">
        <w:rPr>
          <w:sz w:val="24"/>
          <w:lang w:val="es-MX"/>
        </w:rPr>
        <w:t>10</w:t>
      </w:r>
      <w:r>
        <w:rPr>
          <w:sz w:val="24"/>
          <w:lang w:val="es-MX"/>
        </w:rPr>
        <w:t xml:space="preserve"> de </w:t>
      </w:r>
      <w:r w:rsidR="000F1059">
        <w:rPr>
          <w:sz w:val="24"/>
          <w:lang w:val="es-MX"/>
        </w:rPr>
        <w:t>octubre</w:t>
      </w:r>
      <w:r>
        <w:rPr>
          <w:sz w:val="24"/>
          <w:lang w:val="es-MX"/>
        </w:rPr>
        <w:t xml:space="preserve"> de 2025</w:t>
      </w:r>
    </w:p>
    <w:p w14:paraId="368D5855" w14:textId="2F891240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0F1059">
        <w:rPr>
          <w:sz w:val="24"/>
          <w:lang w:val="es-MX"/>
        </w:rPr>
        <w:t xml:space="preserve">Beatriz </w:t>
      </w:r>
      <w:proofErr w:type="spellStart"/>
      <w:r w:rsidR="000F1059">
        <w:rPr>
          <w:sz w:val="24"/>
          <w:lang w:val="es-MX"/>
        </w:rPr>
        <w:t>Ita</w:t>
      </w:r>
      <w:proofErr w:type="spellEnd"/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Oscar </w:t>
      </w:r>
      <w:proofErr w:type="spellStart"/>
      <w:r w:rsidR="00A57D35">
        <w:rPr>
          <w:sz w:val="24"/>
          <w:lang w:val="es-MX"/>
        </w:rPr>
        <w:t>Hernandez</w:t>
      </w:r>
      <w:proofErr w:type="spellEnd"/>
    </w:p>
    <w:p w14:paraId="15A74628" w14:textId="3E4C286C" w:rsidR="00C9620D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portal </w:t>
      </w:r>
      <w:r w:rsidR="000F1059">
        <w:rPr>
          <w:sz w:val="24"/>
          <w:lang w:val="es-MX"/>
        </w:rPr>
        <w:t>tramites y endosos salud individual, en el tramite cambio de forma de pago</w:t>
      </w:r>
    </w:p>
    <w:p w14:paraId="73CC2758" w14:textId="36D4E926" w:rsidR="000F1059" w:rsidRDefault="000F1059">
      <w:pPr>
        <w:rPr>
          <w:sz w:val="24"/>
        </w:rPr>
      </w:pPr>
      <w:r w:rsidRPr="000F1059">
        <w:rPr>
          <w:sz w:val="24"/>
        </w:rPr>
        <w:t xml:space="preserve">Enlace: </w:t>
      </w:r>
      <w:hyperlink r:id="rId6" w:history="1">
        <w:r w:rsidRPr="005503D8">
          <w:rPr>
            <w:rStyle w:val="Hyperlink"/>
            <w:sz w:val="24"/>
          </w:rPr>
          <w:t>https://portal.axa.com.mx/tramites/salud/multitramite-confirmacion</w:t>
        </w:r>
      </w:hyperlink>
      <w:r>
        <w:rPr>
          <w:sz w:val="24"/>
        </w:rPr>
        <w:t xml:space="preserve"> </w:t>
      </w:r>
    </w:p>
    <w:p w14:paraId="21013178" w14:textId="0B79B095" w:rsidR="000F1059" w:rsidRPr="000F1059" w:rsidRDefault="000F1059">
      <w:r>
        <w:rPr>
          <w:noProof/>
        </w:rPr>
        <w:drawing>
          <wp:inline distT="0" distB="0" distL="0" distR="0" wp14:anchorId="34E8A977" wp14:editId="462EB3A5">
            <wp:extent cx="5486400" cy="27400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4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1059" w:rsidRPr="000F105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F1059"/>
    <w:rsid w:val="0015074B"/>
    <w:rsid w:val="0025147D"/>
    <w:rsid w:val="0029639D"/>
    <w:rsid w:val="00326F90"/>
    <w:rsid w:val="00620D5B"/>
    <w:rsid w:val="00A544A1"/>
    <w:rsid w:val="00A57D35"/>
    <w:rsid w:val="00A812EF"/>
    <w:rsid w:val="00AA1D8D"/>
    <w:rsid w:val="00B47730"/>
    <w:rsid w:val="00C20764"/>
    <w:rsid w:val="00C9620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0F105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10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.axa.com.mx/tramites/salud/multitramite-confirmac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6</cp:revision>
  <dcterms:created xsi:type="dcterms:W3CDTF">2025-09-05T17:59:00Z</dcterms:created>
  <dcterms:modified xsi:type="dcterms:W3CDTF">2025-10-10T19:06:00Z</dcterms:modified>
  <cp:category/>
</cp:coreProperties>
</file>