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56C0FBE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0F5CBD" w:rsidRPr="000F5CBD">
        <w:rPr>
          <w:sz w:val="24"/>
          <w:lang w:val="es-MX"/>
        </w:rPr>
        <w:t>INC27625366</w:t>
      </w:r>
    </w:p>
    <w:p w14:paraId="17649928" w14:textId="567296A1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F37EC2">
        <w:rPr>
          <w:sz w:val="24"/>
          <w:lang w:val="es-MX"/>
        </w:rPr>
        <w:t>9</w:t>
      </w:r>
      <w:r>
        <w:rPr>
          <w:sz w:val="24"/>
          <w:lang w:val="es-MX"/>
        </w:rPr>
        <w:t xml:space="preserve"> de </w:t>
      </w:r>
      <w:r w:rsidR="00D9618A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53C5A1C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0F5CBD">
        <w:rPr>
          <w:sz w:val="24"/>
          <w:lang w:val="es-MX"/>
        </w:rPr>
        <w:t>Eduardo Hidalgo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proofErr w:type="spellStart"/>
      <w:r w:rsidR="00A57D35">
        <w:rPr>
          <w:sz w:val="24"/>
          <w:lang w:val="es-MX"/>
        </w:rPr>
        <w:t>Hernandez</w:t>
      </w:r>
      <w:proofErr w:type="spellEnd"/>
    </w:p>
    <w:p w14:paraId="0D90171B" w14:textId="638CD885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</w:t>
      </w:r>
      <w:r w:rsidR="00F37EC2">
        <w:rPr>
          <w:sz w:val="24"/>
          <w:lang w:val="es-MX"/>
        </w:rPr>
        <w:t xml:space="preserve">portal AXA </w:t>
      </w:r>
      <w:r w:rsidR="000F5CBD">
        <w:rPr>
          <w:sz w:val="24"/>
          <w:lang w:val="es-MX"/>
        </w:rPr>
        <w:t>para agentes, no permite ingresar</w:t>
      </w:r>
      <w:r>
        <w:rPr>
          <w:sz w:val="24"/>
          <w:lang w:val="es-MX"/>
        </w:rPr>
        <w:br/>
      </w:r>
    </w:p>
    <w:p w14:paraId="527C05A6" w14:textId="59F51689" w:rsidR="00D9618A" w:rsidRPr="00D9618A" w:rsidRDefault="00D9618A">
      <w:pPr>
        <w:rPr>
          <w:sz w:val="24"/>
        </w:rPr>
      </w:pPr>
      <w:r w:rsidRPr="00D9618A">
        <w:rPr>
          <w:sz w:val="24"/>
        </w:rPr>
        <w:t xml:space="preserve">Enlace: </w:t>
      </w:r>
      <w:hyperlink r:id="rId6" w:history="1">
        <w:r w:rsidR="000F5CBD" w:rsidRPr="0036046D">
          <w:rPr>
            <w:rStyle w:val="Hyperlink"/>
            <w:sz w:val="24"/>
          </w:rPr>
          <w:t>https://cloud.distribuidores.axa.com.mx/group/distribucion</w:t>
        </w:r>
      </w:hyperlink>
      <w:r w:rsidR="000F5CBD">
        <w:rPr>
          <w:sz w:val="24"/>
        </w:rPr>
        <w:t xml:space="preserve"> </w:t>
      </w:r>
    </w:p>
    <w:p w14:paraId="678287F9" w14:textId="7462B7CD" w:rsidR="00C9620D" w:rsidRPr="00A544A1" w:rsidRDefault="00A544A1">
      <w:pPr>
        <w:rPr>
          <w:lang w:val="es-MX"/>
        </w:rPr>
      </w:pPr>
      <w:r w:rsidRPr="00D9618A">
        <w:rPr>
          <w:sz w:val="24"/>
        </w:rPr>
        <w:br/>
      </w:r>
      <w:r w:rsidR="000F5CBD">
        <w:rPr>
          <w:noProof/>
        </w:rPr>
        <w:drawing>
          <wp:inline distT="0" distB="0" distL="0" distR="0" wp14:anchorId="4A990594" wp14:editId="003C42A8">
            <wp:extent cx="5486400" cy="28968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9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77777777" w:rsidR="00C9620D" w:rsidRPr="00A544A1" w:rsidRDefault="00A544A1">
      <w:pPr>
        <w:rPr>
          <w:lang w:val="es-MX"/>
        </w:rPr>
      </w:pP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5CBD"/>
    <w:rsid w:val="0015074B"/>
    <w:rsid w:val="0025147D"/>
    <w:rsid w:val="0029639D"/>
    <w:rsid w:val="00326F90"/>
    <w:rsid w:val="00620D5B"/>
    <w:rsid w:val="008A018D"/>
    <w:rsid w:val="00A544A1"/>
    <w:rsid w:val="00A57D35"/>
    <w:rsid w:val="00AA1D8D"/>
    <w:rsid w:val="00B47730"/>
    <w:rsid w:val="00C20764"/>
    <w:rsid w:val="00C9620D"/>
    <w:rsid w:val="00CB0664"/>
    <w:rsid w:val="00D9618A"/>
    <w:rsid w:val="00F37E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distribuidores.axa.com.mx/group/distribuc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8</cp:revision>
  <dcterms:created xsi:type="dcterms:W3CDTF">2025-09-05T17:59:00Z</dcterms:created>
  <dcterms:modified xsi:type="dcterms:W3CDTF">2025-10-09T17:42:00Z</dcterms:modified>
  <cp:category/>
</cp:coreProperties>
</file>