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Heading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11BF6E61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B767A6" w:rsidRPr="00B767A6">
        <w:rPr>
          <w:sz w:val="24"/>
          <w:lang w:val="es-MX"/>
        </w:rPr>
        <w:t>INC27501158</w:t>
      </w:r>
    </w:p>
    <w:p w14:paraId="17649928" w14:textId="5849BC2E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B767A6">
        <w:rPr>
          <w:sz w:val="24"/>
          <w:lang w:val="es-MX"/>
        </w:rPr>
        <w:t>2</w:t>
      </w:r>
      <w:r w:rsidR="00077CDC">
        <w:rPr>
          <w:sz w:val="24"/>
          <w:lang w:val="es-MX"/>
        </w:rPr>
        <w:t>5</w:t>
      </w:r>
      <w:r>
        <w:rPr>
          <w:sz w:val="24"/>
          <w:lang w:val="es-MX"/>
        </w:rPr>
        <w:t xml:space="preserve"> de septiembre de 2025</w:t>
      </w:r>
    </w:p>
    <w:p w14:paraId="368D5855" w14:textId="1E7D8581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Persona que Reporta:</w:t>
      </w:r>
      <w:r w:rsidR="00B767A6">
        <w:rPr>
          <w:sz w:val="24"/>
          <w:lang w:val="es-MX"/>
        </w:rPr>
        <w:t xml:space="preserve"> Jael P</w:t>
      </w:r>
      <w:r w:rsidR="00B767A6" w:rsidRPr="00B767A6">
        <w:rPr>
          <w:sz w:val="24"/>
          <w:lang w:val="es-MX"/>
        </w:rPr>
        <w:t>iña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 xml:space="preserve">Atendió: Oscar </w:t>
      </w:r>
      <w:r w:rsidR="00D215DC">
        <w:rPr>
          <w:sz w:val="24"/>
          <w:lang w:val="es-MX"/>
        </w:rPr>
        <w:t>Hernández</w:t>
      </w:r>
    </w:p>
    <w:p w14:paraId="1F03CAC1" w14:textId="7872B3A7" w:rsidR="00157B52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>
        <w:rPr>
          <w:sz w:val="24"/>
          <w:lang w:val="es-MX"/>
        </w:rPr>
        <w:t xml:space="preserve">Error en el portal </w:t>
      </w:r>
      <w:proofErr w:type="spellStart"/>
      <w:r w:rsidR="00B767A6">
        <w:rPr>
          <w:sz w:val="24"/>
          <w:lang w:val="es-MX"/>
        </w:rPr>
        <w:t>ediwin</w:t>
      </w:r>
      <w:proofErr w:type="spellEnd"/>
      <w:r w:rsidR="00B767A6">
        <w:rPr>
          <w:sz w:val="24"/>
          <w:lang w:val="es-MX"/>
        </w:rPr>
        <w:t xml:space="preserve"> en Firma AXA SEGUROS al momento de exportar cabeceras</w:t>
      </w:r>
    </w:p>
    <w:p w14:paraId="01750D61" w14:textId="6B13157A" w:rsidR="00157B52" w:rsidRPr="00B767A6" w:rsidRDefault="00077CDC">
      <w:pPr>
        <w:rPr>
          <w:sz w:val="24"/>
        </w:rPr>
      </w:pPr>
      <w:r w:rsidRPr="00B767A6">
        <w:rPr>
          <w:sz w:val="24"/>
        </w:rPr>
        <w:t>Enla</w:t>
      </w:r>
      <w:r w:rsidR="002E1CF3" w:rsidRPr="00B767A6">
        <w:rPr>
          <w:sz w:val="24"/>
        </w:rPr>
        <w:t>ce</w:t>
      </w:r>
      <w:r w:rsidRPr="00B767A6">
        <w:rPr>
          <w:sz w:val="24"/>
        </w:rPr>
        <w:t>:</w:t>
      </w:r>
      <w:r w:rsidR="00B767A6">
        <w:t xml:space="preserve"> </w:t>
      </w:r>
      <w:hyperlink r:id="rId6" w:history="1">
        <w:r w:rsidR="00B767A6" w:rsidRPr="00213455">
          <w:rPr>
            <w:rStyle w:val="Hyperlink"/>
          </w:rPr>
          <w:t>https://portal.axa.com.mx/SS</w:t>
        </w:r>
        <w:r w:rsidR="00B767A6" w:rsidRPr="00213455">
          <w:rPr>
            <w:rStyle w:val="Hyperlink"/>
          </w:rPr>
          <w:t>O</w:t>
        </w:r>
        <w:r w:rsidR="00B767A6" w:rsidRPr="00213455">
          <w:rPr>
            <w:rStyle w:val="Hyperlink"/>
          </w:rPr>
          <w:t>/</w:t>
        </w:r>
      </w:hyperlink>
      <w:r w:rsidR="00B767A6">
        <w:t xml:space="preserve"> </w:t>
      </w:r>
      <w:r w:rsidR="002E1CF3" w:rsidRPr="00B767A6">
        <w:rPr>
          <w:sz w:val="24"/>
        </w:rPr>
        <w:t xml:space="preserve"> </w:t>
      </w:r>
    </w:p>
    <w:p w14:paraId="66B43C26" w14:textId="6362F571" w:rsidR="00077CDC" w:rsidRPr="00B767A6" w:rsidRDefault="00077CDC" w:rsidP="00077CDC">
      <w:pPr>
        <w:pStyle w:val="NormalWeb"/>
        <w:rPr>
          <w:lang w:val="en-US"/>
        </w:rPr>
      </w:pPr>
    </w:p>
    <w:p w14:paraId="15A74628" w14:textId="1B54B081" w:rsidR="00C9620D" w:rsidRPr="00077CDC" w:rsidRDefault="00B767A6">
      <w:pPr>
        <w:rPr>
          <w:sz w:val="24"/>
          <w:lang w:val="es-MX"/>
        </w:rPr>
      </w:pPr>
      <w:r w:rsidRPr="00B767A6">
        <w:rPr>
          <w:sz w:val="24"/>
          <w:lang w:val="es-MX"/>
        </w:rPr>
        <w:drawing>
          <wp:inline distT="0" distB="0" distL="0" distR="0" wp14:anchorId="1B040561" wp14:editId="272F70EF">
            <wp:extent cx="5486400" cy="29190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19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9620D" w:rsidRPr="00077CD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77CDC"/>
    <w:rsid w:val="0015074B"/>
    <w:rsid w:val="00157B52"/>
    <w:rsid w:val="0025147D"/>
    <w:rsid w:val="0029639D"/>
    <w:rsid w:val="002E1CF3"/>
    <w:rsid w:val="00326F90"/>
    <w:rsid w:val="003D68FB"/>
    <w:rsid w:val="00620D5B"/>
    <w:rsid w:val="007E2461"/>
    <w:rsid w:val="00A544A1"/>
    <w:rsid w:val="00A57D35"/>
    <w:rsid w:val="00AA1D8D"/>
    <w:rsid w:val="00AB0A34"/>
    <w:rsid w:val="00B47730"/>
    <w:rsid w:val="00B767A6"/>
    <w:rsid w:val="00C20764"/>
    <w:rsid w:val="00C9620D"/>
    <w:rsid w:val="00CB0664"/>
    <w:rsid w:val="00D215DC"/>
    <w:rsid w:val="00EC474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077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077CD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1CF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767A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9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ortal.axa.com.mx/SSO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14</cp:revision>
  <dcterms:created xsi:type="dcterms:W3CDTF">2025-09-05T17:59:00Z</dcterms:created>
  <dcterms:modified xsi:type="dcterms:W3CDTF">2025-09-25T16:46:00Z</dcterms:modified>
  <cp:category/>
</cp:coreProperties>
</file>