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82A0F7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720917" w:rsidRPr="00720917">
        <w:rPr>
          <w:sz w:val="24"/>
          <w:lang w:val="es-MX"/>
        </w:rPr>
        <w:t>INC27349535</w:t>
      </w:r>
    </w:p>
    <w:p w14:paraId="17649928" w14:textId="1B5CF2F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157B52">
        <w:rPr>
          <w:sz w:val="24"/>
          <w:lang w:val="es-MX"/>
        </w:rPr>
        <w:t>9</w:t>
      </w:r>
      <w:r>
        <w:rPr>
          <w:sz w:val="24"/>
          <w:lang w:val="es-MX"/>
        </w:rPr>
        <w:t xml:space="preserve"> de septiembre de 2025</w:t>
      </w:r>
    </w:p>
    <w:p w14:paraId="368D5855" w14:textId="54704EC6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157B52">
        <w:rPr>
          <w:sz w:val="24"/>
          <w:lang w:val="es-MX"/>
        </w:rPr>
        <w:t>Uriel Diaz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1F03CAC1" w14:textId="74C891FB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720917">
        <w:rPr>
          <w:sz w:val="24"/>
          <w:lang w:val="es-MX"/>
        </w:rPr>
        <w:t>Cobros especiales DXN domiciliado</w:t>
      </w:r>
    </w:p>
    <w:p w14:paraId="15A74628" w14:textId="5AECB62D" w:rsidR="00C9620D" w:rsidRPr="00720917" w:rsidRDefault="00720917">
      <w:pPr>
        <w:rPr>
          <w:sz w:val="24"/>
          <w:lang w:val="es-MX"/>
        </w:rPr>
      </w:pPr>
      <w:r w:rsidRPr="00720917">
        <w:rPr>
          <w:lang w:val="es-MX"/>
        </w:rPr>
        <w:drawing>
          <wp:inline distT="0" distB="0" distL="0" distR="0" wp14:anchorId="4615CD0A" wp14:editId="57FBF36E">
            <wp:extent cx="5486400" cy="293052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4A1" w:rsidRPr="00A544A1">
        <w:rPr>
          <w:lang w:val="es-MX"/>
        </w:rPr>
        <w:br/>
      </w:r>
      <w:r w:rsidR="00A544A1" w:rsidRPr="00A544A1">
        <w:rPr>
          <w:lang w:val="es-MX"/>
        </w:rPr>
        <w:br/>
      </w:r>
      <w:r w:rsidR="00A544A1" w:rsidRPr="00A544A1">
        <w:rPr>
          <w:lang w:val="es-MX"/>
        </w:rPr>
        <w:br/>
      </w:r>
      <w:r w:rsidR="00A544A1" w:rsidRPr="00A544A1">
        <w:rPr>
          <w:lang w:val="es-MX"/>
        </w:rPr>
        <w:br/>
      </w:r>
    </w:p>
    <w:sectPr w:rsidR="00C9620D" w:rsidRPr="0072091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25147D"/>
    <w:rsid w:val="0029639D"/>
    <w:rsid w:val="00326F90"/>
    <w:rsid w:val="00620D5B"/>
    <w:rsid w:val="00720917"/>
    <w:rsid w:val="00A544A1"/>
    <w:rsid w:val="00A57D35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Hernandez</cp:lastModifiedBy>
  <cp:revision>6</cp:revision>
  <dcterms:created xsi:type="dcterms:W3CDTF">2025-09-05T17:59:00Z</dcterms:created>
  <dcterms:modified xsi:type="dcterms:W3CDTF">2025-09-09T20:15:00Z</dcterms:modified>
  <cp:category/>
</cp:coreProperties>
</file>